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EF4" w:rsidRDefault="008E2EF4" w:rsidP="00D133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015633" cy="9335386"/>
            <wp:effectExtent l="0" t="0" r="4445" b="0"/>
            <wp:docPr id="24" name="Рисунок 24" descr="C:\Users\Home\Pictures\2024-09-17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Pictures\2024-09-17_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4844" cy="9334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 w:rsidRPr="00D13335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02580B" w:rsidRPr="00D13335" w:rsidRDefault="0002580B" w:rsidP="00D13335">
      <w:pPr>
        <w:autoSpaceDE w:val="0"/>
        <w:autoSpaceDN w:val="0"/>
        <w:adjustRightInd w:val="0"/>
        <w:spacing w:before="64" w:after="0" w:line="240" w:lineRule="auto"/>
        <w:ind w:firstLine="2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Программа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по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предметной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области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«Основы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духовно-нравственной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культуры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народов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России»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(далее  —  ОДНКНР)  для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5—6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классов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образовательных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организаций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составлена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соответствии</w:t>
      </w:r>
      <w:r w:rsidRPr="00D13335">
        <w:rPr>
          <w:rFonts w:ascii="Times New Roman" w:eastAsia="Calibri" w:hAnsi="Times New Roman" w:cs="Times New Roman"/>
          <w:spacing w:val="25"/>
          <w:w w:val="105"/>
          <w:sz w:val="28"/>
          <w:szCs w:val="28"/>
        </w:rPr>
        <w:t xml:space="preserve"> </w:t>
      </w:r>
      <w:proofErr w:type="gramStart"/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</w:t>
      </w:r>
      <w:proofErr w:type="gramEnd"/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:</w:t>
      </w:r>
    </w:p>
    <w:p w:rsidR="0002580B" w:rsidRPr="00D13335" w:rsidRDefault="0002580B" w:rsidP="00D13335">
      <w:pPr>
        <w:autoSpaceDE w:val="0"/>
        <w:autoSpaceDN w:val="0"/>
        <w:adjustRightInd w:val="0"/>
        <w:spacing w:before="1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- требованиями Федерального государственного образовательного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стандарта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основного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общего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образования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(ФГОС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ООО)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(утверждён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приказом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Министерства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просвещения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Российской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Федерации</w:t>
      </w:r>
      <w:r w:rsidRPr="00D13335">
        <w:rPr>
          <w:rFonts w:ascii="Times New Roman" w:eastAsia="Calibri" w:hAnsi="Times New Roman" w:cs="Times New Roman"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от</w:t>
      </w:r>
      <w:r w:rsidRPr="00D13335">
        <w:rPr>
          <w:rFonts w:ascii="Times New Roman" w:eastAsia="Calibri" w:hAnsi="Times New Roman" w:cs="Times New Roman"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31</w:t>
      </w:r>
      <w:r w:rsidRPr="00D13335">
        <w:rPr>
          <w:rFonts w:ascii="Times New Roman" w:eastAsia="Calibri" w:hAnsi="Times New Roman" w:cs="Times New Roman"/>
          <w:spacing w:val="2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мая</w:t>
      </w:r>
      <w:r w:rsidRPr="00D13335">
        <w:rPr>
          <w:rFonts w:ascii="Times New Roman" w:eastAsia="Calibri" w:hAnsi="Times New Roman" w:cs="Times New Roman"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2021</w:t>
      </w:r>
      <w:r w:rsidRPr="00D13335">
        <w:rPr>
          <w:rFonts w:ascii="Times New Roman" w:eastAsia="Calibri" w:hAnsi="Times New Roman" w:cs="Times New Roman"/>
          <w:spacing w:val="2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г</w:t>
      </w:r>
      <w:r w:rsidRPr="00D13335">
        <w:rPr>
          <w:rFonts w:ascii="Times New Roman" w:eastAsia="Calibri" w:hAnsi="Times New Roman" w:cs="Times New Roman"/>
          <w:spacing w:val="-9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.</w:t>
      </w:r>
      <w:r w:rsidRPr="00D13335">
        <w:rPr>
          <w:rFonts w:ascii="Times New Roman" w:eastAsia="Calibri" w:hAnsi="Times New Roman" w:cs="Times New Roman"/>
          <w:spacing w:val="2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№</w:t>
      </w:r>
      <w:r w:rsidRPr="00D13335">
        <w:rPr>
          <w:rFonts w:ascii="Times New Roman" w:eastAsia="Calibri" w:hAnsi="Times New Roman" w:cs="Times New Roman"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287);</w:t>
      </w:r>
    </w:p>
    <w:p w:rsidR="0002580B" w:rsidRPr="00D13335" w:rsidRDefault="0002580B" w:rsidP="00D13335">
      <w:pPr>
        <w:autoSpaceDE w:val="0"/>
        <w:autoSpaceDN w:val="0"/>
        <w:adjustRightInd w:val="0"/>
        <w:spacing w:before="1" w:after="0" w:line="240" w:lineRule="auto"/>
        <w:ind w:firstLine="13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- требованиями к результатам освоения программы основного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общего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образования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(личностным,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proofErr w:type="spellStart"/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метапредметным</w:t>
      </w:r>
      <w:proofErr w:type="spellEnd"/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предметным);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 xml:space="preserve">  - основными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подходами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к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развитию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формированию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универсальных учебных действий (УУД) для основного общего образования.</w:t>
      </w:r>
    </w:p>
    <w:p w:rsidR="0002580B" w:rsidRPr="00D13335" w:rsidRDefault="0002580B" w:rsidP="00D13335">
      <w:pPr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13335">
        <w:rPr>
          <w:rFonts w:ascii="Times New Roman" w:eastAsia="Calibri" w:hAnsi="Times New Roman" w:cs="Times New Roman"/>
          <w:i/>
          <w:w w:val="105"/>
          <w:sz w:val="28"/>
          <w:szCs w:val="28"/>
        </w:rPr>
        <w:t>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color w:val="000000"/>
          <w:w w:val="105"/>
          <w:sz w:val="28"/>
          <w:szCs w:val="28"/>
        </w:rPr>
        <w:t xml:space="preserve">Целями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изучения учебного курса являются: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 xml:space="preserve">-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этноконфессионального</w:t>
      </w:r>
      <w:proofErr w:type="spellEnd"/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 xml:space="preserve"> согласия и взаимодействия, взаимопроникновения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и мирного сосуществования народов, религий, национальных культур;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-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-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-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 xml:space="preserve">Цели курса определяют следующие </w:t>
      </w:r>
      <w:r w:rsidRPr="00D13335">
        <w:rPr>
          <w:rFonts w:ascii="Times New Roman" w:eastAsia="Calibri" w:hAnsi="Times New Roman" w:cs="Times New Roman"/>
          <w:b/>
          <w:color w:val="000000"/>
          <w:w w:val="105"/>
          <w:sz w:val="28"/>
          <w:szCs w:val="28"/>
        </w:rPr>
        <w:t>задачи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: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-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 xml:space="preserve"> -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-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- становление компетенций межкультурного 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-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lastRenderedPageBreak/>
        <w:t>-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- воспитание уважительного и бережного отношения к историческому, религиозному и культурному наследию народов России;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-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-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</w:t>
      </w:r>
      <w:proofErr w:type="gramStart"/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Calibri" w:hAnsi="Times New Roman" w:cs="Times New Roman"/>
          <w:w w:val="105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целях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реализации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настоящей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программы  на  изучение  курса</w:t>
      </w:r>
      <w:r w:rsidRPr="00D13335">
        <w:rPr>
          <w:rFonts w:ascii="Times New Roman" w:eastAsia="Calibri" w:hAnsi="Times New Roman" w:cs="Times New Roman"/>
          <w:spacing w:val="4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на</w:t>
      </w:r>
      <w:r w:rsidRPr="00D13335">
        <w:rPr>
          <w:rFonts w:ascii="Times New Roman" w:eastAsia="Calibri" w:hAnsi="Times New Roman" w:cs="Times New Roman"/>
          <w:spacing w:val="4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уровне</w:t>
      </w:r>
      <w:r w:rsidRPr="00D13335">
        <w:rPr>
          <w:rFonts w:ascii="Times New Roman" w:eastAsia="Calibri" w:hAnsi="Times New Roman" w:cs="Times New Roman"/>
          <w:spacing w:val="4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основного</w:t>
      </w:r>
      <w:r w:rsidRPr="00D13335">
        <w:rPr>
          <w:rFonts w:ascii="Times New Roman" w:eastAsia="Calibri" w:hAnsi="Times New Roman" w:cs="Times New Roman"/>
          <w:spacing w:val="4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общего</w:t>
      </w:r>
      <w:r w:rsidRPr="00D13335">
        <w:rPr>
          <w:rFonts w:ascii="Times New Roman" w:eastAsia="Calibri" w:hAnsi="Times New Roman" w:cs="Times New Roman"/>
          <w:spacing w:val="4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образования</w:t>
      </w:r>
      <w:r w:rsidRPr="00D13335">
        <w:rPr>
          <w:rFonts w:ascii="Times New Roman" w:eastAsia="Calibri" w:hAnsi="Times New Roman" w:cs="Times New Roman"/>
          <w:spacing w:val="4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отводится</w:t>
      </w:r>
      <w:r w:rsidRPr="00D13335">
        <w:rPr>
          <w:rFonts w:ascii="Times New Roman" w:eastAsia="Calibri" w:hAnsi="Times New Roman" w:cs="Times New Roman"/>
          <w:spacing w:val="4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34</w:t>
      </w:r>
      <w:r w:rsidRPr="00D13335">
        <w:rPr>
          <w:rFonts w:ascii="Times New Roman" w:eastAsia="Calibri" w:hAnsi="Times New Roman" w:cs="Times New Roman"/>
          <w:spacing w:val="4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часа</w:t>
      </w:r>
      <w:r w:rsidRPr="00D13335">
        <w:rPr>
          <w:rFonts w:ascii="Times New Roman" w:eastAsia="Calibri" w:hAnsi="Times New Roman" w:cs="Times New Roman"/>
          <w:spacing w:val="-44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на</w:t>
      </w:r>
      <w:r w:rsidRPr="00D13335">
        <w:rPr>
          <w:rFonts w:ascii="Times New Roman" w:eastAsia="Calibri" w:hAnsi="Times New Roman" w:cs="Times New Roman"/>
          <w:spacing w:val="3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каждый</w:t>
      </w:r>
      <w:r w:rsidRPr="00D13335">
        <w:rPr>
          <w:rFonts w:ascii="Times New Roman" w:eastAsia="Calibri" w:hAnsi="Times New Roman" w:cs="Times New Roman"/>
          <w:spacing w:val="32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учебный</w:t>
      </w:r>
      <w:r w:rsidRPr="00D13335">
        <w:rPr>
          <w:rFonts w:ascii="Times New Roman" w:eastAsia="Calibri" w:hAnsi="Times New Roman" w:cs="Times New Roman"/>
          <w:spacing w:val="3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год,</w:t>
      </w:r>
      <w:r w:rsidRPr="00D13335">
        <w:rPr>
          <w:rFonts w:ascii="Times New Roman" w:eastAsia="Calibri" w:hAnsi="Times New Roman" w:cs="Times New Roman"/>
          <w:spacing w:val="32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не</w:t>
      </w:r>
      <w:r w:rsidRPr="00D13335">
        <w:rPr>
          <w:rFonts w:ascii="Times New Roman" w:eastAsia="Calibri" w:hAnsi="Times New Roman" w:cs="Times New Roman"/>
          <w:spacing w:val="3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менее</w:t>
      </w:r>
      <w:r w:rsidRPr="00D13335">
        <w:rPr>
          <w:rFonts w:ascii="Times New Roman" w:eastAsia="Calibri" w:hAnsi="Times New Roman" w:cs="Times New Roman"/>
          <w:spacing w:val="32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1</w:t>
      </w:r>
      <w:r w:rsidRPr="00D13335">
        <w:rPr>
          <w:rFonts w:ascii="Times New Roman" w:eastAsia="Calibri" w:hAnsi="Times New Roman" w:cs="Times New Roman"/>
          <w:spacing w:val="3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учебного</w:t>
      </w:r>
      <w:r w:rsidRPr="00D13335">
        <w:rPr>
          <w:rFonts w:ascii="Times New Roman" w:eastAsia="Calibri" w:hAnsi="Times New Roman" w:cs="Times New Roman"/>
          <w:spacing w:val="32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часа</w:t>
      </w:r>
      <w:r w:rsidRPr="00D13335">
        <w:rPr>
          <w:rFonts w:ascii="Times New Roman" w:eastAsia="Calibri" w:hAnsi="Times New Roman" w:cs="Times New Roman"/>
          <w:spacing w:val="3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</w:t>
      </w:r>
      <w:r w:rsidRPr="00D13335">
        <w:rPr>
          <w:rFonts w:ascii="Times New Roman" w:eastAsia="Calibri" w:hAnsi="Times New Roman" w:cs="Times New Roman"/>
          <w:spacing w:val="32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неделю.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Рабочая программа разработана </w:t>
      </w:r>
      <w:r w:rsidRPr="00D1333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 основании следующих</w:t>
      </w: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нормативных документов</w:t>
      </w: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-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 xml:space="preserve"> Федеральный государственный образовательный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стандарт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основного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общего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образования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(ФГОС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ООО)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(утверждён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приказом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Министерства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просвещения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Российской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Федерации</w:t>
      </w:r>
      <w:r w:rsidRPr="00D13335">
        <w:rPr>
          <w:rFonts w:ascii="Times New Roman" w:eastAsia="Calibri" w:hAnsi="Times New Roman" w:cs="Times New Roman"/>
          <w:color w:val="000000"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от</w:t>
      </w:r>
      <w:r w:rsidRPr="00D13335">
        <w:rPr>
          <w:rFonts w:ascii="Times New Roman" w:eastAsia="Calibri" w:hAnsi="Times New Roman" w:cs="Times New Roman"/>
          <w:color w:val="000000"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31</w:t>
      </w:r>
      <w:r w:rsidRPr="00D13335">
        <w:rPr>
          <w:rFonts w:ascii="Times New Roman" w:eastAsia="Calibri" w:hAnsi="Times New Roman" w:cs="Times New Roman"/>
          <w:color w:val="000000"/>
          <w:spacing w:val="2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мая</w:t>
      </w:r>
      <w:r w:rsidRPr="00D13335">
        <w:rPr>
          <w:rFonts w:ascii="Times New Roman" w:eastAsia="Calibri" w:hAnsi="Times New Roman" w:cs="Times New Roman"/>
          <w:color w:val="000000"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2021</w:t>
      </w:r>
      <w:r w:rsidRPr="00D13335">
        <w:rPr>
          <w:rFonts w:ascii="Times New Roman" w:eastAsia="Calibri" w:hAnsi="Times New Roman" w:cs="Times New Roman"/>
          <w:color w:val="000000"/>
          <w:spacing w:val="2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г</w:t>
      </w:r>
      <w:r w:rsidRPr="00D13335">
        <w:rPr>
          <w:rFonts w:ascii="Times New Roman" w:eastAsia="Calibri" w:hAnsi="Times New Roman" w:cs="Times New Roman"/>
          <w:color w:val="000000"/>
          <w:spacing w:val="-9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.</w:t>
      </w:r>
      <w:r w:rsidRPr="00D13335">
        <w:rPr>
          <w:rFonts w:ascii="Times New Roman" w:eastAsia="Calibri" w:hAnsi="Times New Roman" w:cs="Times New Roman"/>
          <w:color w:val="000000"/>
          <w:spacing w:val="2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№</w:t>
      </w:r>
      <w:r w:rsidRPr="00D13335">
        <w:rPr>
          <w:rFonts w:ascii="Times New Roman" w:eastAsia="Calibri" w:hAnsi="Times New Roman" w:cs="Times New Roman"/>
          <w:color w:val="000000"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287);</w:t>
      </w: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Федеральный Закон от 29.12. 2012 № 273-ФЗ «Об образовании в Российской Федерации» (ред. от 02.03.2016; с изм. и доп., вступ. в силу с 01.07.2016);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Концепция духовно-нравственного развития и воспитания личности гражданина России. Стандарты второго поколения. (</w:t>
      </w:r>
      <w:proofErr w:type="spell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А.Я.Данилов</w:t>
      </w:r>
      <w:proofErr w:type="spellEnd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А.М.Кондаков</w:t>
      </w:r>
      <w:proofErr w:type="spellEnd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В.А.Тишков</w:t>
      </w:r>
      <w:proofErr w:type="spellEnd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), М.: Просвещение, 2010г.,</w:t>
      </w:r>
    </w:p>
    <w:p w:rsidR="0002580B" w:rsidRDefault="0002580B" w:rsidP="00302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16D11" w:rsidRPr="00716D11" w:rsidRDefault="00716D11" w:rsidP="00716D11">
      <w:pPr>
        <w:pStyle w:val="1"/>
        <w:ind w:left="0" w:right="-1"/>
        <w:rPr>
          <w:sz w:val="28"/>
          <w:szCs w:val="28"/>
        </w:rPr>
      </w:pPr>
      <w:r w:rsidRPr="00716D11">
        <w:rPr>
          <w:bCs w:val="0"/>
          <w:color w:val="000000"/>
          <w:sz w:val="28"/>
          <w:szCs w:val="28"/>
        </w:rPr>
        <w:t xml:space="preserve">Целевые ориентиры результатов воспитания на уровне </w:t>
      </w:r>
      <w:r w:rsidRPr="00716D11">
        <w:rPr>
          <w:sz w:val="28"/>
          <w:szCs w:val="28"/>
        </w:rPr>
        <w:t xml:space="preserve">основного общего образования ( на основе рабочей программы воспитания МКОУ ООШ </w:t>
      </w:r>
      <w:proofErr w:type="spellStart"/>
      <w:r w:rsidRPr="00716D11">
        <w:rPr>
          <w:sz w:val="28"/>
          <w:szCs w:val="28"/>
        </w:rPr>
        <w:t>с</w:t>
      </w:r>
      <w:proofErr w:type="gramStart"/>
      <w:r w:rsidRPr="00716D11">
        <w:rPr>
          <w:sz w:val="28"/>
          <w:szCs w:val="28"/>
        </w:rPr>
        <w:t>.Т</w:t>
      </w:r>
      <w:proofErr w:type="gramEnd"/>
      <w:r w:rsidRPr="00716D11">
        <w:rPr>
          <w:sz w:val="28"/>
          <w:szCs w:val="28"/>
        </w:rPr>
        <w:t>ат</w:t>
      </w:r>
      <w:proofErr w:type="spellEnd"/>
      <w:r w:rsidRPr="00716D11">
        <w:rPr>
          <w:sz w:val="28"/>
          <w:szCs w:val="28"/>
        </w:rPr>
        <w:t xml:space="preserve">-Верх-Гоньба </w:t>
      </w:r>
      <w:proofErr w:type="spellStart"/>
      <w:r w:rsidRPr="00716D11">
        <w:rPr>
          <w:sz w:val="28"/>
          <w:szCs w:val="28"/>
        </w:rPr>
        <w:t>Малмыжского</w:t>
      </w:r>
      <w:proofErr w:type="spellEnd"/>
      <w:r w:rsidRPr="00716D11">
        <w:rPr>
          <w:sz w:val="28"/>
          <w:szCs w:val="28"/>
        </w:rPr>
        <w:t xml:space="preserve"> района Кировской области)</w:t>
      </w:r>
    </w:p>
    <w:p w:rsidR="00716D11" w:rsidRPr="00716D11" w:rsidRDefault="00716D11" w:rsidP="00716D11">
      <w:pPr>
        <w:spacing w:line="336" w:lineRule="auto"/>
        <w:jc w:val="center"/>
        <w:rPr>
          <w:rFonts w:ascii="Times New Roman" w:hAnsi="Times New Roman" w:cs="Times New Roman"/>
        </w:rPr>
      </w:pPr>
    </w:p>
    <w:p w:rsidR="00716D11" w:rsidRPr="00716D11" w:rsidRDefault="00716D11" w:rsidP="00716D11">
      <w:pPr>
        <w:spacing w:line="336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16D1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Гражданское воспитание</w:t>
      </w:r>
    </w:p>
    <w:p w:rsidR="00716D11" w:rsidRPr="00716D11" w:rsidRDefault="00716D11" w:rsidP="00716D11">
      <w:pPr>
        <w:tabs>
          <w:tab w:val="left" w:pos="993"/>
        </w:tabs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16D11">
        <w:rPr>
          <w:rFonts w:ascii="Times New Roman" w:hAnsi="Times New Roman" w:cs="Times New Roman"/>
          <w:color w:val="000000"/>
          <w:sz w:val="28"/>
          <w:szCs w:val="28"/>
        </w:rPr>
        <w:t>Проявляющий</w:t>
      </w:r>
      <w:proofErr w:type="gramEnd"/>
      <w:r w:rsidRPr="00716D11">
        <w:rPr>
          <w:rFonts w:ascii="Times New Roman" w:hAnsi="Times New Roman" w:cs="Times New Roman"/>
          <w:color w:val="000000"/>
          <w:sz w:val="28"/>
          <w:szCs w:val="28"/>
        </w:rPr>
        <w:t xml:space="preserve"> уважение, ценностное отношение к государственным символам России, праздникам, традициям народа России.</w:t>
      </w:r>
    </w:p>
    <w:p w:rsidR="00716D11" w:rsidRPr="00716D11" w:rsidRDefault="00716D11" w:rsidP="00716D11">
      <w:pPr>
        <w:spacing w:line="336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16D1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Патриотическое воспитание</w:t>
      </w:r>
    </w:p>
    <w:p w:rsidR="00716D11" w:rsidRPr="00716D11" w:rsidRDefault="00716D11" w:rsidP="00716D11">
      <w:pPr>
        <w:spacing w:line="336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16D11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Знающий</w:t>
      </w:r>
      <w:proofErr w:type="gramEnd"/>
      <w:r w:rsidRPr="00716D11">
        <w:rPr>
          <w:rFonts w:ascii="Times New Roman" w:hAnsi="Times New Roman" w:cs="Times New Roman"/>
          <w:color w:val="000000"/>
          <w:sz w:val="28"/>
          <w:szCs w:val="28"/>
        </w:rPr>
        <w:t xml:space="preserve"> и уважающий достижения нашей общей Родины – России в науке, искусстве, спорте, технологиях.</w:t>
      </w:r>
    </w:p>
    <w:p w:rsidR="00716D11" w:rsidRPr="00716D11" w:rsidRDefault="00716D11" w:rsidP="00716D11">
      <w:pPr>
        <w:spacing w:line="336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16D1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Трудовое воспитание</w:t>
      </w:r>
    </w:p>
    <w:p w:rsidR="00716D11" w:rsidRPr="00716D11" w:rsidRDefault="00716D11" w:rsidP="00716D1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6D11">
        <w:rPr>
          <w:rFonts w:ascii="Times New Roman" w:hAnsi="Times New Roman" w:cs="Times New Roman"/>
          <w:color w:val="000000"/>
          <w:sz w:val="28"/>
          <w:szCs w:val="28"/>
        </w:rPr>
        <w:t>Проявляющий интерес к практическому изучению профессий и труда различного рода на основе изучаемых предметных знаний.</w:t>
      </w:r>
    </w:p>
    <w:p w:rsidR="00716D11" w:rsidRPr="00716D11" w:rsidRDefault="00716D11" w:rsidP="00716D11">
      <w:pPr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16D11">
        <w:rPr>
          <w:rFonts w:ascii="Times New Roman" w:hAnsi="Times New Roman" w:cs="Times New Roman"/>
          <w:color w:val="000000"/>
          <w:sz w:val="28"/>
          <w:szCs w:val="28"/>
        </w:rPr>
        <w:t>Сознающий</w:t>
      </w:r>
      <w:proofErr w:type="gramEnd"/>
      <w:r w:rsidRPr="00716D11">
        <w:rPr>
          <w:rFonts w:ascii="Times New Roman" w:hAnsi="Times New Roman" w:cs="Times New Roman"/>
          <w:color w:val="000000"/>
          <w:sz w:val="28"/>
          <w:szCs w:val="28"/>
        </w:rPr>
        <w:t xml:space="preserve"> важность обучения труду, накопления навыков трудовой деятельности на протяжении жизни для успешной профессиональной самореализации в обществе.</w:t>
      </w:r>
    </w:p>
    <w:p w:rsidR="00716D11" w:rsidRPr="00716D11" w:rsidRDefault="00716D11" w:rsidP="00716D11">
      <w:pPr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16D11">
        <w:rPr>
          <w:rFonts w:ascii="Times New Roman" w:hAnsi="Times New Roman" w:cs="Times New Roman"/>
          <w:color w:val="000000"/>
          <w:sz w:val="28"/>
          <w:szCs w:val="28"/>
        </w:rPr>
        <w:t>Понимающий</w:t>
      </w:r>
      <w:proofErr w:type="gramEnd"/>
      <w:r w:rsidRPr="00716D11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необходимость человека адаптироваться в профессиональной среде в условиях современного технологического развития, выражающий готовность к такой адаптации.</w:t>
      </w:r>
    </w:p>
    <w:p w:rsidR="00716D11" w:rsidRPr="00716D11" w:rsidRDefault="00716D11" w:rsidP="00716D11">
      <w:pPr>
        <w:spacing w:line="336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16D11">
        <w:rPr>
          <w:rFonts w:ascii="Times New Roman" w:hAnsi="Times New Roman" w:cs="Times New Roman"/>
          <w:color w:val="000000"/>
          <w:sz w:val="28"/>
          <w:szCs w:val="28"/>
        </w:rPr>
        <w:t>Понимающий</w:t>
      </w:r>
      <w:proofErr w:type="gramEnd"/>
      <w:r w:rsidRPr="00716D11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необходимость осознанного выбора и построения индивидуальной траектории образования и жизненных планов получения профессии, трудовой деятельности с учетом личных и общественных интересов и потребностей.</w:t>
      </w:r>
    </w:p>
    <w:p w:rsidR="00716D11" w:rsidRPr="00D13335" w:rsidRDefault="00716D11" w:rsidP="00302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2580B" w:rsidRPr="00D13335" w:rsidRDefault="0002580B" w:rsidP="00D13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№1 Планируемые результаты освоения программы</w:t>
      </w:r>
    </w:p>
    <w:p w:rsidR="0002580B" w:rsidRPr="00D13335" w:rsidRDefault="0002580B" w:rsidP="00D1333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 xml:space="preserve"> «Основы духовно-нравственной культуры народов России»</w:t>
      </w: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2580B" w:rsidRPr="00D13335" w:rsidRDefault="0002580B" w:rsidP="00D13335">
      <w:pPr>
        <w:spacing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>Личностные результаты:</w:t>
      </w:r>
    </w:p>
    <w:p w:rsidR="0002580B" w:rsidRPr="00D13335" w:rsidRDefault="0002580B" w:rsidP="00D13335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готовность к нравственному саморазвитию; способность оценивать свои поступки,</w:t>
      </w:r>
    </w:p>
    <w:p w:rsidR="0002580B" w:rsidRPr="00D13335" w:rsidRDefault="0002580B" w:rsidP="00D13335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взаимоотношения со сверстниками;</w:t>
      </w:r>
    </w:p>
    <w:p w:rsidR="0002580B" w:rsidRPr="00D13335" w:rsidRDefault="0002580B" w:rsidP="00D13335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достаточно высокий уровень учебной мотивации, самоконтроля и самооценки;</w:t>
      </w:r>
    </w:p>
    <w:p w:rsidR="0002580B" w:rsidRPr="00D13335" w:rsidRDefault="0002580B" w:rsidP="00D13335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02580B" w:rsidRPr="00D13335" w:rsidRDefault="0002580B" w:rsidP="00D13335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02580B" w:rsidRPr="00D13335" w:rsidRDefault="0002580B" w:rsidP="00D13335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02580B" w:rsidRPr="00D13335" w:rsidRDefault="0002580B" w:rsidP="00D13335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воспитание уважительного отношения к своей стране, ее истории, любви к родному краю, своей семье, гуманного отношения, </w:t>
      </w:r>
      <w:r w:rsidRPr="00D13335">
        <w:rPr>
          <w:rFonts w:ascii="Times New Roman" w:eastAsia="Calibri" w:hAnsi="Times New Roman" w:cs="Times New Roman"/>
          <w:sz w:val="28"/>
          <w:szCs w:val="28"/>
        </w:rPr>
        <w:lastRenderedPageBreak/>
        <w:t>толерантности к людям, независимо от их возраста, национальности, вероисповедания;</w:t>
      </w:r>
    </w:p>
    <w:p w:rsidR="0002580B" w:rsidRPr="00D13335" w:rsidRDefault="0002580B" w:rsidP="00D13335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понимание роли человека в обществе, принятие норм нравственного поведения, правильного взаимодействия </w:t>
      </w:r>
      <w:proofErr w:type="gramStart"/>
      <w:r w:rsidRPr="00D13335">
        <w:rPr>
          <w:rFonts w:ascii="Times New Roman" w:eastAsia="Calibri" w:hAnsi="Times New Roman" w:cs="Times New Roman"/>
          <w:sz w:val="28"/>
          <w:szCs w:val="28"/>
        </w:rPr>
        <w:t>со</w:t>
      </w:r>
      <w:proofErr w:type="gramEnd"/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взрослыми и сверстниками;</w:t>
      </w:r>
    </w:p>
    <w:p w:rsidR="0002580B" w:rsidRPr="00D13335" w:rsidRDefault="0002580B" w:rsidP="00D13335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формирование эстетических потребностей, ценностей и чувств;</w:t>
      </w:r>
    </w:p>
    <w:p w:rsidR="0002580B" w:rsidRPr="00D13335" w:rsidRDefault="0002580B" w:rsidP="00D13335">
      <w:pPr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580B" w:rsidRPr="00D13335" w:rsidRDefault="0002580B" w:rsidP="00D1333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Универсальные учебные действия</w:t>
      </w:r>
    </w:p>
    <w:p w:rsidR="0002580B" w:rsidRPr="00D13335" w:rsidRDefault="0002580B" w:rsidP="00D1333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Познавательные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2580B" w:rsidRPr="00D13335" w:rsidRDefault="0002580B" w:rsidP="00D1333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понятие «духовно-нравственная культура»;</w:t>
      </w:r>
    </w:p>
    <w:p w:rsidR="0002580B" w:rsidRPr="00D13335" w:rsidRDefault="0002580B" w:rsidP="00D1333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02580B" w:rsidRPr="00D13335" w:rsidRDefault="0002580B" w:rsidP="00D1333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культовые сооружения разных религий;</w:t>
      </w:r>
    </w:p>
    <w:p w:rsidR="0002580B" w:rsidRPr="00D13335" w:rsidRDefault="0002580B" w:rsidP="00D1333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формулировать выводы и умозаключения на основе анализа учебных текстов.</w:t>
      </w:r>
    </w:p>
    <w:p w:rsidR="0002580B" w:rsidRPr="00D13335" w:rsidRDefault="0002580B" w:rsidP="00D1333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Коммуникативные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2580B" w:rsidRPr="00D13335" w:rsidRDefault="0002580B" w:rsidP="00D1333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рассказывать о роли религий в развитии образования на Руси и в России;</w:t>
      </w:r>
    </w:p>
    <w:p w:rsidR="0002580B" w:rsidRPr="00D13335" w:rsidRDefault="0002580B" w:rsidP="00D1333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02580B" w:rsidRPr="00D13335" w:rsidRDefault="0002580B" w:rsidP="00D1333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Рефлексивные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2580B" w:rsidRPr="00D13335" w:rsidRDefault="0002580B" w:rsidP="00D13335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различные ситуации с позиций «нравственно», «безнравственно»;</w:t>
      </w:r>
    </w:p>
    <w:p w:rsidR="0002580B" w:rsidRPr="00D13335" w:rsidRDefault="0002580B" w:rsidP="00D13335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02580B" w:rsidRPr="00D13335" w:rsidRDefault="0002580B" w:rsidP="00D1333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Информационные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2580B" w:rsidRPr="00D13335" w:rsidRDefault="0002580B" w:rsidP="00D1333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02580B" w:rsidRPr="00D13335" w:rsidRDefault="0002580B" w:rsidP="00D1333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концу обучения учащиеся </w:t>
      </w:r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научатся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2580B" w:rsidRPr="00D13335" w:rsidRDefault="0002580B" w:rsidP="00D1333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Воспроизводить 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02580B" w:rsidRPr="00D13335" w:rsidRDefault="0002580B" w:rsidP="00D1333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Сравнивать 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главную мысль литературных, фольклорных и религиозных текстов. </w:t>
      </w:r>
      <w:r w:rsidRPr="00D133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Проводить аналогии 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героями, сопоставлять их поведение с общечеловеческими духовно-нравственными ценностями.</w:t>
      </w:r>
    </w:p>
    <w:p w:rsidR="0002580B" w:rsidRPr="00D13335" w:rsidRDefault="0002580B" w:rsidP="00D1333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Участвовать в диалоге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02580B" w:rsidRPr="00D13335" w:rsidRDefault="0002580B" w:rsidP="00D1333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Создавать 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изображениям (художественным полотнам, иконам, иллюстрациям) словесный портрет героя.</w:t>
      </w:r>
    </w:p>
    <w:p w:rsidR="0002580B" w:rsidRPr="00D13335" w:rsidRDefault="0002580B" w:rsidP="00D1333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Оценивать 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поступки реальных лиц, героев произведений, высказывания известных личностей.</w:t>
      </w:r>
    </w:p>
    <w:p w:rsidR="0002580B" w:rsidRPr="00D13335" w:rsidRDefault="0002580B" w:rsidP="00D1333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Работать с исторической картой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: находить объекты в соответствии с учебной задачей.</w:t>
      </w:r>
    </w:p>
    <w:p w:rsidR="0002580B" w:rsidRPr="00D13335" w:rsidRDefault="0002580B" w:rsidP="00D1333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Использовать информацию, 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полученную из разных источников, для решения учебных и практических задач.</w:t>
      </w:r>
    </w:p>
    <w:p w:rsidR="0002580B" w:rsidRPr="00D13335" w:rsidRDefault="0002580B" w:rsidP="00D1333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80B" w:rsidRPr="00D13335" w:rsidRDefault="0002580B" w:rsidP="00D13335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13335">
        <w:rPr>
          <w:rFonts w:ascii="Times New Roman" w:eastAsia="Calibri" w:hAnsi="Times New Roman" w:cs="Times New Roman"/>
          <w:b/>
          <w:sz w:val="28"/>
          <w:szCs w:val="28"/>
        </w:rPr>
        <w:t>Метапредметные</w:t>
      </w:r>
      <w:proofErr w:type="spellEnd"/>
      <w:r w:rsidRPr="00D13335">
        <w:rPr>
          <w:rFonts w:ascii="Times New Roman" w:eastAsia="Calibri" w:hAnsi="Times New Roman" w:cs="Times New Roman"/>
          <w:b/>
          <w:sz w:val="28"/>
          <w:szCs w:val="28"/>
        </w:rPr>
        <w:t xml:space="preserve"> результаты:</w:t>
      </w:r>
    </w:p>
    <w:p w:rsidR="0002580B" w:rsidRPr="00D13335" w:rsidRDefault="0002580B" w:rsidP="00D13335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владение коммуникативной деятельностью, активное и адекватное использование речевых сре</w:t>
      </w:r>
      <w:proofErr w:type="gramStart"/>
      <w:r w:rsidRPr="00D13335">
        <w:rPr>
          <w:rFonts w:ascii="Times New Roman" w:eastAsia="Calibri" w:hAnsi="Times New Roman" w:cs="Times New Roman"/>
          <w:sz w:val="28"/>
          <w:szCs w:val="28"/>
        </w:rPr>
        <w:t>дств дл</w:t>
      </w:r>
      <w:proofErr w:type="gramEnd"/>
      <w:r w:rsidRPr="00D13335">
        <w:rPr>
          <w:rFonts w:ascii="Times New Roman" w:eastAsia="Calibri" w:hAnsi="Times New Roman" w:cs="Times New Roman"/>
          <w:sz w:val="28"/>
          <w:szCs w:val="28"/>
        </w:rPr>
        <w:t>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02580B" w:rsidRPr="00D13335" w:rsidRDefault="0002580B" w:rsidP="00D13335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02580B" w:rsidRPr="00D13335" w:rsidRDefault="0002580B" w:rsidP="00D13335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02580B" w:rsidRPr="00D13335" w:rsidRDefault="0002580B" w:rsidP="00D13335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освоение способов решения проблем творческого и поискового характера;</w:t>
      </w:r>
    </w:p>
    <w:p w:rsidR="0002580B" w:rsidRPr="00D13335" w:rsidRDefault="0002580B" w:rsidP="00D13335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02580B" w:rsidRPr="00D13335" w:rsidRDefault="0002580B" w:rsidP="00D13335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580B" w:rsidRPr="00D13335" w:rsidRDefault="0002580B" w:rsidP="00D13335">
      <w:pPr>
        <w:spacing w:line="240" w:lineRule="auto"/>
        <w:ind w:firstLine="885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>Предметные результаты:</w:t>
      </w:r>
    </w:p>
    <w:p w:rsidR="0002580B" w:rsidRPr="00D13335" w:rsidRDefault="0002580B" w:rsidP="00D13335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02580B" w:rsidRPr="00D13335" w:rsidRDefault="0002580B" w:rsidP="00D13335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02580B" w:rsidRPr="00D13335" w:rsidRDefault="0002580B" w:rsidP="00D13335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bidi="ru-RU"/>
        </w:rPr>
      </w:pPr>
      <w:r w:rsidRPr="00D1333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bidi="ru-RU"/>
        </w:rPr>
        <w:t>Раздел №2 Содержание учебного предмета ОДНКНР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bidi="ru-RU"/>
        </w:rPr>
      </w:pPr>
    </w:p>
    <w:p w:rsidR="0002580B" w:rsidRPr="00D13335" w:rsidRDefault="0002580B" w:rsidP="00D1333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bidi="ru-RU"/>
        </w:rPr>
      </w:pPr>
      <w:r w:rsidRPr="00D1333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bidi="ru-RU"/>
        </w:rPr>
        <w:t xml:space="preserve">класс </w:t>
      </w:r>
      <w:r w:rsidRPr="00D13335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bidi="ru-RU"/>
        </w:rPr>
        <w:t>(</w:t>
      </w:r>
      <w:r w:rsidRPr="00D1333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bidi="ru-RU"/>
        </w:rPr>
        <w:t>34 ч</w:t>
      </w:r>
      <w:r w:rsidRPr="00D13335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bidi="ru-RU"/>
        </w:rPr>
        <w:t>)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bidi="ru-RU"/>
        </w:rPr>
      </w:pPr>
      <w:r w:rsidRPr="00D1333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bidi="ru-RU"/>
        </w:rPr>
        <w:t>Тематический блок 1. «Культура как социальность»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bidi="ru-RU"/>
        </w:rPr>
      </w:pPr>
      <w:r w:rsidRPr="00D1333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bidi="ru-RU"/>
        </w:rPr>
        <w:lastRenderedPageBreak/>
        <w:t xml:space="preserve">Тема 1 . Мир культуры: его структура 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bidi="ru-RU"/>
        </w:rPr>
      </w:pPr>
      <w:r w:rsidRPr="00D13335">
        <w:rPr>
          <w:rFonts w:ascii="Times New Roman" w:eastAsia="Calibri" w:hAnsi="Times New Roman" w:cs="Times New Roman"/>
          <w:bCs/>
          <w:color w:val="000000"/>
          <w:sz w:val="28"/>
          <w:szCs w:val="28"/>
          <w:lang w:bidi="ru-RU"/>
        </w:rPr>
        <w:t>Культура как форма социального взаимодействия. 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bidi="ru-RU"/>
        </w:rPr>
      </w:pPr>
      <w:r w:rsidRPr="00D13335">
        <w:rPr>
          <w:rFonts w:ascii="Times New Roman" w:eastAsia="Calibri" w:hAnsi="Times New Roman" w:cs="Times New Roman"/>
          <w:b/>
          <w:color w:val="000000"/>
          <w:w w:val="105"/>
          <w:sz w:val="28"/>
          <w:szCs w:val="28"/>
        </w:rPr>
        <w:t>Тема</w:t>
      </w:r>
      <w:r w:rsidRPr="00D13335">
        <w:rPr>
          <w:rFonts w:ascii="Times New Roman" w:eastAsia="Calibri" w:hAnsi="Times New Roman" w:cs="Times New Roman"/>
          <w:b/>
          <w:color w:val="000000"/>
          <w:spacing w:val="4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color w:val="000000"/>
          <w:w w:val="105"/>
          <w:sz w:val="28"/>
          <w:szCs w:val="28"/>
        </w:rPr>
        <w:t>2</w:t>
      </w:r>
      <w:r w:rsidRPr="00D13335">
        <w:rPr>
          <w:rFonts w:ascii="Times New Roman" w:eastAsia="Calibri" w:hAnsi="Times New Roman" w:cs="Times New Roman"/>
          <w:b/>
          <w:color w:val="000000"/>
          <w:spacing w:val="-2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color w:val="000000"/>
          <w:w w:val="105"/>
          <w:sz w:val="28"/>
          <w:szCs w:val="28"/>
        </w:rPr>
        <w:t>.</w:t>
      </w:r>
      <w:r w:rsidRPr="00D13335">
        <w:rPr>
          <w:rFonts w:ascii="Times New Roman" w:eastAsia="Calibri" w:hAnsi="Times New Roman" w:cs="Times New Roman"/>
          <w:b/>
          <w:color w:val="000000"/>
          <w:spacing w:val="4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color w:val="000000"/>
          <w:w w:val="105"/>
          <w:sz w:val="28"/>
          <w:szCs w:val="28"/>
        </w:rPr>
        <w:t>Культура</w:t>
      </w:r>
      <w:r w:rsidRPr="00D13335">
        <w:rPr>
          <w:rFonts w:ascii="Times New Roman" w:eastAsia="Calibri" w:hAnsi="Times New Roman" w:cs="Times New Roman"/>
          <w:b/>
          <w:color w:val="000000"/>
          <w:spacing w:val="4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color w:val="000000"/>
          <w:w w:val="105"/>
          <w:sz w:val="28"/>
          <w:szCs w:val="28"/>
        </w:rPr>
        <w:t>России:</w:t>
      </w:r>
      <w:r w:rsidRPr="00D13335">
        <w:rPr>
          <w:rFonts w:ascii="Times New Roman" w:eastAsia="Calibri" w:hAnsi="Times New Roman" w:cs="Times New Roman"/>
          <w:b/>
          <w:color w:val="000000"/>
          <w:spacing w:val="4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color w:val="000000"/>
          <w:w w:val="105"/>
          <w:sz w:val="28"/>
          <w:szCs w:val="28"/>
        </w:rPr>
        <w:t>многообразие</w:t>
      </w:r>
      <w:r w:rsidRPr="00D13335">
        <w:rPr>
          <w:rFonts w:ascii="Times New Roman" w:eastAsia="Calibri" w:hAnsi="Times New Roman" w:cs="Times New Roman"/>
          <w:b/>
          <w:color w:val="000000"/>
          <w:spacing w:val="4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color w:val="000000"/>
          <w:w w:val="105"/>
          <w:sz w:val="28"/>
          <w:szCs w:val="28"/>
        </w:rPr>
        <w:t>регионов.</w:t>
      </w:r>
    </w:p>
    <w:p w:rsidR="0002580B" w:rsidRPr="00D13335" w:rsidRDefault="0002580B" w:rsidP="00D13335">
      <w:pPr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Территория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России.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Народы,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живущие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ней.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Проблемы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культурного взаимодействия в обществе с многообразием культур. Сохранение и поддержка принципов толерантности и уважения</w:t>
      </w:r>
      <w:r w:rsidRPr="00D13335">
        <w:rPr>
          <w:rFonts w:ascii="Times New Roman" w:eastAsia="Calibri" w:hAnsi="Times New Roman" w:cs="Times New Roman"/>
          <w:spacing w:val="2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ко</w:t>
      </w:r>
      <w:r w:rsidRPr="00D13335">
        <w:rPr>
          <w:rFonts w:ascii="Times New Roman" w:eastAsia="Calibri" w:hAnsi="Times New Roman" w:cs="Times New Roman"/>
          <w:spacing w:val="28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всем</w:t>
      </w:r>
      <w:r w:rsidRPr="00D13335">
        <w:rPr>
          <w:rFonts w:ascii="Times New Roman" w:eastAsia="Calibri" w:hAnsi="Times New Roman" w:cs="Times New Roman"/>
          <w:spacing w:val="28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культурам</w:t>
      </w:r>
      <w:r w:rsidRPr="00D13335">
        <w:rPr>
          <w:rFonts w:ascii="Times New Roman" w:eastAsia="Calibri" w:hAnsi="Times New Roman" w:cs="Times New Roman"/>
          <w:spacing w:val="2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народов</w:t>
      </w:r>
      <w:r w:rsidRPr="00D13335">
        <w:rPr>
          <w:rFonts w:ascii="Times New Roman" w:eastAsia="Calibri" w:hAnsi="Times New Roman" w:cs="Times New Roman"/>
          <w:spacing w:val="28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России.</w:t>
      </w:r>
    </w:p>
    <w:p w:rsidR="0002580B" w:rsidRPr="00D13335" w:rsidRDefault="0002580B" w:rsidP="00D13335">
      <w:pPr>
        <w:autoSpaceDE w:val="0"/>
        <w:autoSpaceDN w:val="0"/>
        <w:adjustRightInd w:val="0"/>
        <w:spacing w:before="1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Тема</w:t>
      </w:r>
      <w:r w:rsidRPr="00D13335">
        <w:rPr>
          <w:rFonts w:ascii="Times New Roman" w:eastAsia="Calibri" w:hAnsi="Times New Roman" w:cs="Times New Roman"/>
          <w:b/>
          <w:spacing w:val="3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3</w:t>
      </w:r>
      <w:r w:rsidRPr="00D13335">
        <w:rPr>
          <w:rFonts w:ascii="Times New Roman" w:eastAsia="Calibri" w:hAnsi="Times New Roman" w:cs="Times New Roman"/>
          <w:b/>
          <w:spacing w:val="-3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.</w:t>
      </w:r>
      <w:r w:rsidRPr="00D13335">
        <w:rPr>
          <w:rFonts w:ascii="Times New Roman" w:eastAsia="Calibri" w:hAnsi="Times New Roman" w:cs="Times New Roman"/>
          <w:b/>
          <w:spacing w:val="3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История</w:t>
      </w:r>
      <w:r w:rsidRPr="00D13335">
        <w:rPr>
          <w:rFonts w:ascii="Times New Roman" w:eastAsia="Calibri" w:hAnsi="Times New Roman" w:cs="Times New Roman"/>
          <w:b/>
          <w:spacing w:val="3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быта</w:t>
      </w:r>
      <w:r w:rsidRPr="00D13335">
        <w:rPr>
          <w:rFonts w:ascii="Times New Roman" w:eastAsia="Calibri" w:hAnsi="Times New Roman" w:cs="Times New Roman"/>
          <w:b/>
          <w:spacing w:val="3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как</w:t>
      </w:r>
      <w:r w:rsidRPr="00D13335">
        <w:rPr>
          <w:rFonts w:ascii="Times New Roman" w:eastAsia="Calibri" w:hAnsi="Times New Roman" w:cs="Times New Roman"/>
          <w:b/>
          <w:spacing w:val="3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история</w:t>
      </w:r>
      <w:r w:rsidRPr="00D13335">
        <w:rPr>
          <w:rFonts w:ascii="Times New Roman" w:eastAsia="Calibri" w:hAnsi="Times New Roman" w:cs="Times New Roman"/>
          <w:b/>
          <w:spacing w:val="3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культуры</w:t>
      </w:r>
      <w:r w:rsidRPr="00D13335">
        <w:rPr>
          <w:rFonts w:ascii="Times New Roman" w:eastAsia="Calibri" w:hAnsi="Times New Roman" w:cs="Times New Roman"/>
          <w:b/>
          <w:spacing w:val="-3"/>
          <w:w w:val="105"/>
          <w:sz w:val="28"/>
          <w:szCs w:val="28"/>
        </w:rPr>
        <w:t>.</w:t>
      </w:r>
    </w:p>
    <w:p w:rsidR="0002580B" w:rsidRPr="00D13335" w:rsidRDefault="0002580B" w:rsidP="00D13335">
      <w:pPr>
        <w:autoSpaceDE w:val="0"/>
        <w:autoSpaceDN w:val="0"/>
        <w:adjustRightInd w:val="0"/>
        <w:spacing w:before="3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Домашнее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хозяйство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его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 xml:space="preserve">типы. 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 xml:space="preserve">Хозяйственная 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деятельность народов России в разные исторические периоды. Многообразие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культурных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укладов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как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результат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исторического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развития</w:t>
      </w:r>
      <w:r w:rsidRPr="00D13335">
        <w:rPr>
          <w:rFonts w:ascii="Times New Roman" w:eastAsia="Calibri" w:hAnsi="Times New Roman" w:cs="Times New Roman"/>
          <w:spacing w:val="2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народов</w:t>
      </w:r>
      <w:r w:rsidRPr="00D13335">
        <w:rPr>
          <w:rFonts w:ascii="Times New Roman" w:eastAsia="Calibri" w:hAnsi="Times New Roman" w:cs="Times New Roman"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России.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>Тема 4 . Прогресс: технический и социальный.</w:t>
      </w:r>
      <w:r w:rsidRPr="00D1333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Производительность</w:t>
      </w:r>
      <w:r w:rsidRPr="00D13335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труда.</w:t>
      </w:r>
      <w:r w:rsidRPr="00D13335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Разделение</w:t>
      </w:r>
      <w:r w:rsidRPr="00D13335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труда.</w:t>
      </w:r>
      <w:r w:rsidRPr="00D13335">
        <w:rPr>
          <w:rFonts w:ascii="Times New Roman" w:eastAsia="Calibri" w:hAnsi="Times New Roman" w:cs="Times New Roman"/>
          <w:spacing w:val="23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Обслуживаю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щий и производящий труд  Домашний труд и его механизация.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Что такое технологии и как они влияют на культуру и ценности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общества?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ind w:right="115"/>
        <w:jc w:val="both"/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Тема 5 . Образование в культуре народов России.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ind w:right="11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Представление</w:t>
      </w:r>
      <w:r w:rsidRPr="00D13335">
        <w:rPr>
          <w:rFonts w:ascii="Times New Roman" w:eastAsia="Calibri" w:hAnsi="Times New Roman" w:cs="Times New Roman"/>
          <w:spacing w:val="1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об</w:t>
      </w:r>
      <w:r w:rsidRPr="00D13335">
        <w:rPr>
          <w:rFonts w:ascii="Times New Roman" w:eastAsia="Calibri" w:hAnsi="Times New Roman" w:cs="Times New Roman"/>
          <w:spacing w:val="14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основных</w:t>
      </w:r>
      <w:r w:rsidRPr="00D13335">
        <w:rPr>
          <w:rFonts w:ascii="Times New Roman" w:eastAsia="Calibri" w:hAnsi="Times New Roman" w:cs="Times New Roman"/>
          <w:spacing w:val="14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этапах</w:t>
      </w:r>
      <w:r w:rsidRPr="00D13335">
        <w:rPr>
          <w:rFonts w:ascii="Times New Roman" w:eastAsia="Calibri" w:hAnsi="Times New Roman" w:cs="Times New Roman"/>
          <w:spacing w:val="14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</w:t>
      </w:r>
      <w:r w:rsidRPr="00D13335">
        <w:rPr>
          <w:rFonts w:ascii="Times New Roman" w:eastAsia="Calibri" w:hAnsi="Times New Roman" w:cs="Times New Roman"/>
          <w:spacing w:val="14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истории</w:t>
      </w:r>
      <w:r w:rsidRPr="00D13335">
        <w:rPr>
          <w:rFonts w:ascii="Times New Roman" w:eastAsia="Calibri" w:hAnsi="Times New Roman" w:cs="Times New Roman"/>
          <w:spacing w:val="14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образования</w:t>
      </w:r>
      <w:r w:rsidRPr="00D13335">
        <w:rPr>
          <w:rFonts w:ascii="Times New Roman" w:eastAsia="Calibri" w:hAnsi="Times New Roman" w:cs="Times New Roman"/>
          <w:spacing w:val="-6"/>
          <w:w w:val="105"/>
          <w:sz w:val="28"/>
          <w:szCs w:val="28"/>
        </w:rPr>
        <w:t xml:space="preserve">.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Ценность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знания.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 xml:space="preserve">Социальная 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 xml:space="preserve">обусловленность 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различных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видов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образования.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Важность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образования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для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современного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мира.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Образование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как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трансляция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культурных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смыслов,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как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способ</w:t>
      </w:r>
      <w:r w:rsidRPr="00D13335">
        <w:rPr>
          <w:rFonts w:ascii="Times New Roman" w:eastAsia="Calibri" w:hAnsi="Times New Roman" w:cs="Times New Roman"/>
          <w:spacing w:val="2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передачи</w:t>
      </w:r>
      <w:r w:rsidRPr="00D13335">
        <w:rPr>
          <w:rFonts w:ascii="Times New Roman" w:eastAsia="Calibri" w:hAnsi="Times New Roman" w:cs="Times New Roman"/>
          <w:spacing w:val="2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ценностей.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Тема</w:t>
      </w:r>
      <w:r w:rsidRPr="00D13335">
        <w:rPr>
          <w:rFonts w:ascii="Times New Roman" w:eastAsia="Calibri" w:hAnsi="Times New Roman" w:cs="Times New Roman"/>
          <w:b/>
          <w:spacing w:val="34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6</w:t>
      </w:r>
      <w:r w:rsidRPr="00D13335">
        <w:rPr>
          <w:rFonts w:ascii="Times New Roman" w:eastAsia="Calibri" w:hAnsi="Times New Roman" w:cs="Times New Roman"/>
          <w:b/>
          <w:spacing w:val="-4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.</w:t>
      </w:r>
      <w:r w:rsidRPr="00D13335">
        <w:rPr>
          <w:rFonts w:ascii="Times New Roman" w:eastAsia="Calibri" w:hAnsi="Times New Roman" w:cs="Times New Roman"/>
          <w:b/>
          <w:spacing w:val="3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Права</w:t>
      </w:r>
      <w:r w:rsidRPr="00D13335">
        <w:rPr>
          <w:rFonts w:ascii="Times New Roman" w:eastAsia="Calibri" w:hAnsi="Times New Roman" w:cs="Times New Roman"/>
          <w:b/>
          <w:spacing w:val="3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b/>
          <w:spacing w:val="3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обязанности</w:t>
      </w:r>
      <w:r w:rsidRPr="00D13335">
        <w:rPr>
          <w:rFonts w:ascii="Times New Roman" w:eastAsia="Calibri" w:hAnsi="Times New Roman" w:cs="Times New Roman"/>
          <w:b/>
          <w:spacing w:val="3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человека.</w:t>
      </w:r>
    </w:p>
    <w:p w:rsidR="0002580B" w:rsidRPr="00D13335" w:rsidRDefault="0002580B" w:rsidP="00D13335">
      <w:pPr>
        <w:autoSpaceDE w:val="0"/>
        <w:autoSpaceDN w:val="0"/>
        <w:adjustRightInd w:val="0"/>
        <w:spacing w:before="3" w:after="0" w:line="240" w:lineRule="auto"/>
        <w:ind w:right="11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Права и обязанности человека в культурной традиции народов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России.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Права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свободы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человека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гражданина,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обозначенные</w:t>
      </w:r>
      <w:r w:rsidRPr="00D13335">
        <w:rPr>
          <w:rFonts w:ascii="Times New Roman" w:eastAsia="Calibri" w:hAnsi="Times New Roman" w:cs="Times New Roman"/>
          <w:spacing w:val="29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</w:t>
      </w:r>
      <w:r w:rsidRPr="00D13335">
        <w:rPr>
          <w:rFonts w:ascii="Times New Roman" w:eastAsia="Calibri" w:hAnsi="Times New Roman" w:cs="Times New Roman"/>
          <w:spacing w:val="29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Конституции</w:t>
      </w:r>
      <w:r w:rsidRPr="00D13335">
        <w:rPr>
          <w:rFonts w:ascii="Times New Roman" w:eastAsia="Calibri" w:hAnsi="Times New Roman" w:cs="Times New Roman"/>
          <w:spacing w:val="29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Российской</w:t>
      </w:r>
      <w:r w:rsidRPr="00D13335">
        <w:rPr>
          <w:rFonts w:ascii="Times New Roman" w:eastAsia="Calibri" w:hAnsi="Times New Roman" w:cs="Times New Roman"/>
          <w:spacing w:val="29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Федерации.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Тема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7 .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Общество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религия: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духовно-нравственное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взаимодействие</w:t>
      </w:r>
      <w:r w:rsidRPr="00D13335">
        <w:rPr>
          <w:rFonts w:ascii="Times New Roman" w:eastAsia="Calibri" w:hAnsi="Times New Roman" w:cs="Times New Roman"/>
          <w:b/>
          <w:spacing w:val="-10"/>
          <w:w w:val="105"/>
          <w:sz w:val="28"/>
          <w:szCs w:val="28"/>
        </w:rPr>
        <w:t>.</w:t>
      </w:r>
    </w:p>
    <w:p w:rsidR="0002580B" w:rsidRPr="00D13335" w:rsidRDefault="0002580B" w:rsidP="00D13335">
      <w:pPr>
        <w:autoSpaceDE w:val="0"/>
        <w:autoSpaceDN w:val="0"/>
        <w:adjustRightInd w:val="0"/>
        <w:spacing w:before="1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Мир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религий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истории.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Религии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народов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России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сегодня.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Государствообразующие и традиционные религии как источник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духовно-нравственных</w:t>
      </w:r>
      <w:r w:rsidRPr="00D13335">
        <w:rPr>
          <w:rFonts w:ascii="Times New Roman" w:eastAsia="Calibri" w:hAnsi="Times New Roman" w:cs="Times New Roman"/>
          <w:spacing w:val="2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ценностей.</w:t>
      </w:r>
    </w:p>
    <w:p w:rsidR="0002580B" w:rsidRPr="00D13335" w:rsidRDefault="0002580B" w:rsidP="00D13335">
      <w:pPr>
        <w:spacing w:after="0" w:line="240" w:lineRule="auto"/>
        <w:ind w:right="11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w w:val="110"/>
          <w:sz w:val="28"/>
          <w:szCs w:val="28"/>
        </w:rPr>
        <w:t xml:space="preserve">Тема 8 . Современный мир: самое важное </w:t>
      </w:r>
      <w:r w:rsidRPr="00D13335">
        <w:rPr>
          <w:rFonts w:ascii="Times New Roman" w:eastAsia="Calibri" w:hAnsi="Times New Roman" w:cs="Times New Roman"/>
          <w:i/>
          <w:w w:val="110"/>
          <w:sz w:val="28"/>
          <w:szCs w:val="28"/>
        </w:rPr>
        <w:t>(практическое занятие)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.</w:t>
      </w:r>
    </w:p>
    <w:p w:rsidR="0002580B" w:rsidRPr="00D13335" w:rsidRDefault="0002580B" w:rsidP="00D13335">
      <w:pPr>
        <w:autoSpaceDE w:val="0"/>
        <w:autoSpaceDN w:val="0"/>
        <w:adjustRightInd w:val="0"/>
        <w:spacing w:before="1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Современное общество: его портрет. Проект: описание самых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важных черт современного общества с точки зрения материальной</w:t>
      </w:r>
      <w:r w:rsidRPr="00D13335">
        <w:rPr>
          <w:rFonts w:ascii="Times New Roman" w:eastAsia="Calibri" w:hAnsi="Times New Roman" w:cs="Times New Roman"/>
          <w:spacing w:val="2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2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духовной</w:t>
      </w:r>
      <w:r w:rsidRPr="00D13335">
        <w:rPr>
          <w:rFonts w:ascii="Times New Roman" w:eastAsia="Calibri" w:hAnsi="Times New Roman" w:cs="Times New Roman"/>
          <w:spacing w:val="2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культуры</w:t>
      </w:r>
      <w:r w:rsidRPr="00D13335">
        <w:rPr>
          <w:rFonts w:ascii="Times New Roman" w:eastAsia="Calibri" w:hAnsi="Times New Roman" w:cs="Times New Roman"/>
          <w:spacing w:val="2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народов</w:t>
      </w:r>
      <w:r w:rsidRPr="00D13335">
        <w:rPr>
          <w:rFonts w:ascii="Times New Roman" w:eastAsia="Calibri" w:hAnsi="Times New Roman" w:cs="Times New Roman"/>
          <w:spacing w:val="2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России.</w:t>
      </w:r>
    </w:p>
    <w:p w:rsidR="0002580B" w:rsidRPr="00D13335" w:rsidRDefault="0002580B" w:rsidP="00D13335">
      <w:pPr>
        <w:widowControl w:val="0"/>
        <w:autoSpaceDE w:val="0"/>
        <w:autoSpaceDN w:val="0"/>
        <w:spacing w:before="143" w:after="0" w:line="240" w:lineRule="auto"/>
        <w:jc w:val="both"/>
        <w:outlineLvl w:val="2"/>
        <w:rPr>
          <w:rFonts w:ascii="Times New Roman" w:eastAsia="Tahoma" w:hAnsi="Times New Roman" w:cs="Times New Roman"/>
          <w:b/>
          <w:bCs/>
          <w:sz w:val="28"/>
          <w:szCs w:val="28"/>
        </w:rPr>
      </w:pPr>
      <w:r w:rsidRPr="00D13335">
        <w:rPr>
          <w:rFonts w:ascii="Times New Roman" w:eastAsia="Tahoma" w:hAnsi="Times New Roman" w:cs="Times New Roman"/>
          <w:sz w:val="28"/>
          <w:szCs w:val="28"/>
          <w:lang w:bidi="ru-RU"/>
        </w:rPr>
        <w:t>Т</w:t>
      </w:r>
      <w:r w:rsidRPr="00D13335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bidi="ru-RU"/>
        </w:rPr>
        <w:t>ематический блок 2. «Человек и его отражение в культуре»</w:t>
      </w:r>
    </w:p>
    <w:p w:rsidR="0002580B" w:rsidRPr="00D13335" w:rsidRDefault="0002580B" w:rsidP="00D13335">
      <w:pPr>
        <w:autoSpaceDE w:val="0"/>
        <w:autoSpaceDN w:val="0"/>
        <w:adjustRightInd w:val="0"/>
        <w:spacing w:before="58" w:after="0" w:line="240" w:lineRule="auto"/>
        <w:ind w:right="11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Тема 9. Каким должен быть человек? Духовно-нравственный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облик</w:t>
      </w:r>
      <w:r w:rsidRPr="00D13335">
        <w:rPr>
          <w:rFonts w:ascii="Times New Roman" w:eastAsia="Calibri" w:hAnsi="Times New Roman" w:cs="Times New Roman"/>
          <w:b/>
          <w:spacing w:val="2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b/>
          <w:spacing w:val="2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идеал</w:t>
      </w:r>
      <w:r w:rsidRPr="00D13335">
        <w:rPr>
          <w:rFonts w:ascii="Times New Roman" w:eastAsia="Calibri" w:hAnsi="Times New Roman" w:cs="Times New Roman"/>
          <w:b/>
          <w:spacing w:val="2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человека.</w:t>
      </w:r>
    </w:p>
    <w:p w:rsidR="0002580B" w:rsidRPr="00D13335" w:rsidRDefault="0002580B" w:rsidP="00D13335">
      <w:pPr>
        <w:autoSpaceDE w:val="0"/>
        <w:autoSpaceDN w:val="0"/>
        <w:adjustRightInd w:val="0"/>
        <w:spacing w:before="1" w:after="0" w:line="240" w:lineRule="auto"/>
        <w:ind w:right="11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Мораль,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нравственность,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этика,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этикет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культурах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народов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России.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Право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равенство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  правах.  Свобода  как  ценность.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Долг</w:t>
      </w:r>
      <w:r w:rsidRPr="00D13335">
        <w:rPr>
          <w:rFonts w:ascii="Times New Roman" w:eastAsia="Calibri" w:hAnsi="Times New Roman" w:cs="Times New Roman"/>
          <w:spacing w:val="33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как</w:t>
      </w:r>
      <w:r w:rsidRPr="00D13335">
        <w:rPr>
          <w:rFonts w:ascii="Times New Roman" w:eastAsia="Calibri" w:hAnsi="Times New Roman" w:cs="Times New Roman"/>
          <w:spacing w:val="32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её</w:t>
      </w:r>
      <w:r w:rsidRPr="00D13335">
        <w:rPr>
          <w:rFonts w:ascii="Times New Roman" w:eastAsia="Calibri" w:hAnsi="Times New Roman" w:cs="Times New Roman"/>
          <w:spacing w:val="32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ограничение.</w:t>
      </w:r>
      <w:r w:rsidRPr="00D13335">
        <w:rPr>
          <w:rFonts w:ascii="Times New Roman" w:eastAsia="Calibri" w:hAnsi="Times New Roman" w:cs="Times New Roman"/>
          <w:spacing w:val="32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Общество</w:t>
      </w:r>
      <w:r w:rsidRPr="00D13335">
        <w:rPr>
          <w:rFonts w:ascii="Times New Roman" w:eastAsia="Calibri" w:hAnsi="Times New Roman" w:cs="Times New Roman"/>
          <w:spacing w:val="32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как</w:t>
      </w:r>
      <w:r w:rsidRPr="00D13335">
        <w:rPr>
          <w:rFonts w:ascii="Times New Roman" w:eastAsia="Calibri" w:hAnsi="Times New Roman" w:cs="Times New Roman"/>
          <w:spacing w:val="32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регулятор</w:t>
      </w:r>
      <w:r w:rsidRPr="00D13335">
        <w:rPr>
          <w:rFonts w:ascii="Times New Roman" w:eastAsia="Calibri" w:hAnsi="Times New Roman" w:cs="Times New Roman"/>
          <w:spacing w:val="32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свободы.</w:t>
      </w: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Свойства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качества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человека,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его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образ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культуре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народов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России,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единство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человеческих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качеств.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Единство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духовной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жизни.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ind w:right="115"/>
        <w:jc w:val="both"/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Тема 10 . Взросление человека в культуре народов Росси.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ind w:right="11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lastRenderedPageBreak/>
        <w:t>Социальное</w:t>
      </w:r>
      <w:r w:rsidRPr="00D13335">
        <w:rPr>
          <w:rFonts w:ascii="Times New Roman" w:eastAsia="Calibri" w:hAnsi="Times New Roman" w:cs="Times New Roman"/>
          <w:spacing w:val="3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измерение</w:t>
      </w:r>
      <w:r w:rsidRPr="00D13335">
        <w:rPr>
          <w:rFonts w:ascii="Times New Roman" w:eastAsia="Calibri" w:hAnsi="Times New Roman" w:cs="Times New Roman"/>
          <w:spacing w:val="3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человека.</w:t>
      </w:r>
      <w:r w:rsidRPr="00D13335">
        <w:rPr>
          <w:rFonts w:ascii="Times New Roman" w:eastAsia="Calibri" w:hAnsi="Times New Roman" w:cs="Times New Roman"/>
          <w:spacing w:val="3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Детство,</w:t>
      </w:r>
      <w:r w:rsidRPr="00D13335">
        <w:rPr>
          <w:rFonts w:ascii="Times New Roman" w:eastAsia="Calibri" w:hAnsi="Times New Roman" w:cs="Times New Roman"/>
          <w:spacing w:val="3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взросление,</w:t>
      </w:r>
      <w:r w:rsidRPr="00D13335">
        <w:rPr>
          <w:rFonts w:ascii="Times New Roman" w:eastAsia="Calibri" w:hAnsi="Times New Roman" w:cs="Times New Roman"/>
          <w:spacing w:val="3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зрелость, пожилой возраст. Проблема одиночества. Необходимость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развития во взаимодействии с другими людьми. Самостоятельность</w:t>
      </w:r>
      <w:r w:rsidRPr="00D13335">
        <w:rPr>
          <w:rFonts w:ascii="Times New Roman" w:eastAsia="Calibri" w:hAnsi="Times New Roman" w:cs="Times New Roman"/>
          <w:spacing w:val="24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как</w:t>
      </w:r>
      <w:r w:rsidRPr="00D13335">
        <w:rPr>
          <w:rFonts w:ascii="Times New Roman" w:eastAsia="Calibri" w:hAnsi="Times New Roman" w:cs="Times New Roman"/>
          <w:spacing w:val="2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ценность</w:t>
      </w:r>
      <w:proofErr w:type="gramStart"/>
      <w:r w:rsidRPr="00D13335">
        <w:rPr>
          <w:rFonts w:ascii="Times New Roman" w:eastAsia="Calibri" w:hAnsi="Times New Roman" w:cs="Times New Roman"/>
          <w:spacing w:val="-9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Тема</w:t>
      </w:r>
      <w:r w:rsidRPr="00D13335">
        <w:rPr>
          <w:rFonts w:ascii="Times New Roman" w:eastAsia="Calibri" w:hAnsi="Times New Roman" w:cs="Times New Roman"/>
          <w:b/>
          <w:spacing w:val="38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11</w:t>
      </w:r>
      <w:r w:rsidRPr="00D13335">
        <w:rPr>
          <w:rFonts w:ascii="Times New Roman" w:eastAsia="Calibri" w:hAnsi="Times New Roman" w:cs="Times New Roman"/>
          <w:b/>
          <w:spacing w:val="-3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.</w:t>
      </w:r>
      <w:r w:rsidRPr="00D13335">
        <w:rPr>
          <w:rFonts w:ascii="Times New Roman" w:eastAsia="Calibri" w:hAnsi="Times New Roman" w:cs="Times New Roman"/>
          <w:b/>
          <w:spacing w:val="39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Религия</w:t>
      </w:r>
      <w:r w:rsidRPr="00D13335">
        <w:rPr>
          <w:rFonts w:ascii="Times New Roman" w:eastAsia="Calibri" w:hAnsi="Times New Roman" w:cs="Times New Roman"/>
          <w:b/>
          <w:spacing w:val="38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как</w:t>
      </w:r>
      <w:r w:rsidRPr="00D13335">
        <w:rPr>
          <w:rFonts w:ascii="Times New Roman" w:eastAsia="Calibri" w:hAnsi="Times New Roman" w:cs="Times New Roman"/>
          <w:b/>
          <w:spacing w:val="38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источник</w:t>
      </w:r>
      <w:r w:rsidRPr="00D13335">
        <w:rPr>
          <w:rFonts w:ascii="Times New Roman" w:eastAsia="Calibri" w:hAnsi="Times New Roman" w:cs="Times New Roman"/>
          <w:b/>
          <w:spacing w:val="38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нравственности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.</w:t>
      </w:r>
    </w:p>
    <w:p w:rsidR="0002580B" w:rsidRPr="00D13335" w:rsidRDefault="0002580B" w:rsidP="00D13335">
      <w:pPr>
        <w:autoSpaceDE w:val="0"/>
        <w:autoSpaceDN w:val="0"/>
        <w:adjustRightInd w:val="0"/>
        <w:spacing w:before="3" w:after="0" w:line="240" w:lineRule="auto"/>
        <w:jc w:val="both"/>
        <w:rPr>
          <w:rFonts w:ascii="Times New Roman" w:eastAsia="Calibri" w:hAnsi="Times New Roman" w:cs="Times New Roman"/>
          <w:spacing w:val="-43"/>
          <w:w w:val="105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Религия</w:t>
      </w:r>
      <w:r w:rsidRPr="00D13335">
        <w:rPr>
          <w:rFonts w:ascii="Times New Roman" w:eastAsia="Calibri" w:hAnsi="Times New Roman" w:cs="Times New Roman"/>
          <w:spacing w:val="38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как</w:t>
      </w:r>
      <w:r w:rsidRPr="00D13335">
        <w:rPr>
          <w:rFonts w:ascii="Times New Roman" w:eastAsia="Calibri" w:hAnsi="Times New Roman" w:cs="Times New Roman"/>
          <w:spacing w:val="38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источник</w:t>
      </w:r>
      <w:r w:rsidRPr="00D13335">
        <w:rPr>
          <w:rFonts w:ascii="Times New Roman" w:eastAsia="Calibri" w:hAnsi="Times New Roman" w:cs="Times New Roman"/>
          <w:spacing w:val="38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нравственности</w:t>
      </w:r>
      <w:r w:rsidRPr="00D13335">
        <w:rPr>
          <w:rFonts w:ascii="Times New Roman" w:eastAsia="Calibri" w:hAnsi="Times New Roman" w:cs="Times New Roman"/>
          <w:spacing w:val="38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38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гуманистического</w:t>
      </w:r>
      <w:r w:rsidRPr="00D13335">
        <w:rPr>
          <w:rFonts w:ascii="Times New Roman" w:eastAsia="Calibri" w:hAnsi="Times New Roman" w:cs="Times New Roman"/>
          <w:spacing w:val="-44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мышления.</w:t>
      </w:r>
      <w:r w:rsidRPr="00D13335">
        <w:rPr>
          <w:rFonts w:ascii="Times New Roman" w:eastAsia="Calibri" w:hAnsi="Times New Roman" w:cs="Times New Roman"/>
          <w:spacing w:val="4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Нравственный</w:t>
      </w:r>
      <w:r w:rsidRPr="00D13335">
        <w:rPr>
          <w:rFonts w:ascii="Times New Roman" w:eastAsia="Calibri" w:hAnsi="Times New Roman" w:cs="Times New Roman"/>
          <w:spacing w:val="4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идеал</w:t>
      </w:r>
      <w:r w:rsidRPr="00D13335">
        <w:rPr>
          <w:rFonts w:ascii="Times New Roman" w:eastAsia="Calibri" w:hAnsi="Times New Roman" w:cs="Times New Roman"/>
          <w:spacing w:val="4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человека</w:t>
      </w:r>
      <w:r w:rsidRPr="00D13335">
        <w:rPr>
          <w:rFonts w:ascii="Times New Roman" w:eastAsia="Calibri" w:hAnsi="Times New Roman" w:cs="Times New Roman"/>
          <w:spacing w:val="4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</w:t>
      </w:r>
      <w:r w:rsidRPr="00D13335">
        <w:rPr>
          <w:rFonts w:ascii="Times New Roman" w:eastAsia="Calibri" w:hAnsi="Times New Roman" w:cs="Times New Roman"/>
          <w:spacing w:val="4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традиционных</w:t>
      </w:r>
      <w:r w:rsidRPr="00D13335">
        <w:rPr>
          <w:rFonts w:ascii="Times New Roman" w:eastAsia="Calibri" w:hAnsi="Times New Roman" w:cs="Times New Roman"/>
          <w:spacing w:val="4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религиях.</w:t>
      </w:r>
      <w:r w:rsidRPr="00D13335">
        <w:rPr>
          <w:rFonts w:ascii="Times New Roman" w:eastAsia="Calibri" w:hAnsi="Times New Roman" w:cs="Times New Roman"/>
          <w:spacing w:val="3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Современное</w:t>
      </w:r>
      <w:r w:rsidRPr="00D13335">
        <w:rPr>
          <w:rFonts w:ascii="Times New Roman" w:eastAsia="Calibri" w:hAnsi="Times New Roman" w:cs="Times New Roman"/>
          <w:spacing w:val="3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общество</w:t>
      </w:r>
      <w:r w:rsidRPr="00D13335">
        <w:rPr>
          <w:rFonts w:ascii="Times New Roman" w:eastAsia="Calibri" w:hAnsi="Times New Roman" w:cs="Times New Roman"/>
          <w:spacing w:val="3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3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религиозный</w:t>
      </w:r>
      <w:r w:rsidRPr="00D13335">
        <w:rPr>
          <w:rFonts w:ascii="Times New Roman" w:eastAsia="Calibri" w:hAnsi="Times New Roman" w:cs="Times New Roman"/>
          <w:spacing w:val="3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идеал</w:t>
      </w:r>
      <w:r w:rsidRPr="00D13335">
        <w:rPr>
          <w:rFonts w:ascii="Times New Roman" w:eastAsia="Calibri" w:hAnsi="Times New Roman" w:cs="Times New Roman"/>
          <w:spacing w:val="3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человека.</w:t>
      </w:r>
      <w:r w:rsidRPr="00D13335">
        <w:rPr>
          <w:rFonts w:ascii="Times New Roman" w:eastAsia="Calibri" w:hAnsi="Times New Roman" w:cs="Times New Roman"/>
          <w:spacing w:val="-43"/>
          <w:w w:val="105"/>
          <w:sz w:val="28"/>
          <w:szCs w:val="28"/>
        </w:rPr>
        <w:t xml:space="preserve"> </w:t>
      </w:r>
    </w:p>
    <w:p w:rsidR="0002580B" w:rsidRPr="00D13335" w:rsidRDefault="0002580B" w:rsidP="00D13335">
      <w:pPr>
        <w:autoSpaceDE w:val="0"/>
        <w:autoSpaceDN w:val="0"/>
        <w:adjustRightInd w:val="0"/>
        <w:spacing w:before="3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Тема</w:t>
      </w:r>
      <w:r w:rsidRPr="00D13335">
        <w:rPr>
          <w:rFonts w:ascii="Times New Roman" w:eastAsia="Calibri" w:hAnsi="Times New Roman" w:cs="Times New Roman"/>
          <w:b/>
          <w:spacing w:val="39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12.</w:t>
      </w:r>
      <w:r w:rsidRPr="00D13335">
        <w:rPr>
          <w:rFonts w:ascii="Times New Roman" w:eastAsia="Calibri" w:hAnsi="Times New Roman" w:cs="Times New Roman"/>
          <w:b/>
          <w:spacing w:val="39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Наука</w:t>
      </w:r>
      <w:r w:rsidRPr="00D13335">
        <w:rPr>
          <w:rFonts w:ascii="Times New Roman" w:eastAsia="Calibri" w:hAnsi="Times New Roman" w:cs="Times New Roman"/>
          <w:b/>
          <w:spacing w:val="39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как</w:t>
      </w:r>
      <w:r w:rsidRPr="00D13335">
        <w:rPr>
          <w:rFonts w:ascii="Times New Roman" w:eastAsia="Calibri" w:hAnsi="Times New Roman" w:cs="Times New Roman"/>
          <w:b/>
          <w:spacing w:val="39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источник</w:t>
      </w:r>
      <w:r w:rsidRPr="00D13335">
        <w:rPr>
          <w:rFonts w:ascii="Times New Roman" w:eastAsia="Calibri" w:hAnsi="Times New Roman" w:cs="Times New Roman"/>
          <w:b/>
          <w:spacing w:val="39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знания</w:t>
      </w:r>
      <w:r w:rsidRPr="00D13335">
        <w:rPr>
          <w:rFonts w:ascii="Times New Roman" w:eastAsia="Calibri" w:hAnsi="Times New Roman" w:cs="Times New Roman"/>
          <w:b/>
          <w:spacing w:val="4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о</w:t>
      </w:r>
      <w:r w:rsidRPr="00D13335">
        <w:rPr>
          <w:rFonts w:ascii="Times New Roman" w:eastAsia="Calibri" w:hAnsi="Times New Roman" w:cs="Times New Roman"/>
          <w:b/>
          <w:spacing w:val="39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человеке</w:t>
      </w:r>
      <w:r w:rsidRPr="00D13335">
        <w:rPr>
          <w:rFonts w:ascii="Times New Roman" w:eastAsia="Calibri" w:hAnsi="Times New Roman" w:cs="Times New Roman"/>
          <w:b/>
          <w:spacing w:val="39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b/>
          <w:spacing w:val="39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человече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ском</w:t>
      </w:r>
      <w:r w:rsidRPr="00D133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2580B" w:rsidRPr="00D13335" w:rsidRDefault="0002580B" w:rsidP="00D13335">
      <w:pPr>
        <w:autoSpaceDE w:val="0"/>
        <w:autoSpaceDN w:val="0"/>
        <w:adjustRightInd w:val="0"/>
        <w:spacing w:before="3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Гуманитарное знание и его особенности. Культура как самопознание.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Этика.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Эстетика.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Право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контексте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духовно-нравственных</w:t>
      </w:r>
      <w:r w:rsidRPr="00D13335">
        <w:rPr>
          <w:rFonts w:ascii="Times New Roman" w:eastAsia="Calibri" w:hAnsi="Times New Roman" w:cs="Times New Roman"/>
          <w:spacing w:val="2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ценностей.</w:t>
      </w:r>
    </w:p>
    <w:p w:rsidR="0002580B" w:rsidRPr="00D13335" w:rsidRDefault="0002580B" w:rsidP="00D13335">
      <w:pPr>
        <w:autoSpaceDE w:val="0"/>
        <w:autoSpaceDN w:val="0"/>
        <w:adjustRightInd w:val="0"/>
        <w:spacing w:before="1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Тема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13 .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Этика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нравственность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как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категории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духовной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культуры.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Что такое этика. Добро и его проявления в реальной жизни.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Что</w:t>
      </w:r>
      <w:r w:rsidRPr="00D13335">
        <w:rPr>
          <w:rFonts w:ascii="Times New Roman" w:eastAsia="Calibri" w:hAnsi="Times New Roman" w:cs="Times New Roman"/>
          <w:spacing w:val="2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значит</w:t>
      </w:r>
      <w:r w:rsidRPr="00D13335">
        <w:rPr>
          <w:rFonts w:ascii="Times New Roman" w:eastAsia="Calibri" w:hAnsi="Times New Roman" w:cs="Times New Roman"/>
          <w:spacing w:val="2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быть</w:t>
      </w:r>
      <w:r w:rsidRPr="00D13335">
        <w:rPr>
          <w:rFonts w:ascii="Times New Roman" w:eastAsia="Calibri" w:hAnsi="Times New Roman" w:cs="Times New Roman"/>
          <w:spacing w:val="2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нравственным.</w:t>
      </w:r>
      <w:r w:rsidRPr="00D13335">
        <w:rPr>
          <w:rFonts w:ascii="Times New Roman" w:eastAsia="Calibri" w:hAnsi="Times New Roman" w:cs="Times New Roman"/>
          <w:spacing w:val="2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Почему</w:t>
      </w:r>
      <w:r w:rsidRPr="00D13335">
        <w:rPr>
          <w:rFonts w:ascii="Times New Roman" w:eastAsia="Calibri" w:hAnsi="Times New Roman" w:cs="Times New Roman"/>
          <w:spacing w:val="2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нравственность</w:t>
      </w:r>
      <w:r w:rsidRPr="00D13335">
        <w:rPr>
          <w:rFonts w:ascii="Times New Roman" w:eastAsia="Calibri" w:hAnsi="Times New Roman" w:cs="Times New Roman"/>
          <w:spacing w:val="2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важна?</w:t>
      </w:r>
    </w:p>
    <w:p w:rsidR="0002580B" w:rsidRPr="00D13335" w:rsidRDefault="0002580B" w:rsidP="00D1333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w w:val="110"/>
          <w:sz w:val="28"/>
          <w:szCs w:val="28"/>
        </w:rPr>
        <w:t xml:space="preserve">Тема </w:t>
      </w:r>
      <w:r w:rsidRPr="00D13335">
        <w:rPr>
          <w:rFonts w:ascii="Times New Roman" w:eastAsia="Calibri" w:hAnsi="Times New Roman" w:cs="Times New Roman"/>
          <w:b/>
          <w:spacing w:val="14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10"/>
          <w:sz w:val="28"/>
          <w:szCs w:val="28"/>
        </w:rPr>
        <w:t>14</w:t>
      </w:r>
      <w:r w:rsidRPr="00D13335">
        <w:rPr>
          <w:rFonts w:ascii="Times New Roman" w:eastAsia="Calibri" w:hAnsi="Times New Roman" w:cs="Times New Roman"/>
          <w:b/>
          <w:spacing w:val="9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10"/>
          <w:sz w:val="28"/>
          <w:szCs w:val="28"/>
        </w:rPr>
        <w:t xml:space="preserve">. </w:t>
      </w:r>
      <w:r w:rsidRPr="00D13335">
        <w:rPr>
          <w:rFonts w:ascii="Times New Roman" w:eastAsia="Calibri" w:hAnsi="Times New Roman" w:cs="Times New Roman"/>
          <w:b/>
          <w:spacing w:val="14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10"/>
          <w:sz w:val="28"/>
          <w:szCs w:val="28"/>
        </w:rPr>
        <w:t>Самопознание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pacing w:val="14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i/>
          <w:w w:val="110"/>
          <w:sz w:val="28"/>
          <w:szCs w:val="28"/>
        </w:rPr>
        <w:t xml:space="preserve">(практическое </w:t>
      </w:r>
      <w:r w:rsidRPr="00D13335">
        <w:rPr>
          <w:rFonts w:ascii="Times New Roman" w:eastAsia="Calibri" w:hAnsi="Times New Roman" w:cs="Times New Roman"/>
          <w:i/>
          <w:spacing w:val="3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i/>
          <w:w w:val="110"/>
          <w:sz w:val="28"/>
          <w:szCs w:val="28"/>
        </w:rPr>
        <w:t>занятие).</w:t>
      </w:r>
    </w:p>
    <w:p w:rsidR="0002580B" w:rsidRPr="00D13335" w:rsidRDefault="0002580B" w:rsidP="00D13335">
      <w:pPr>
        <w:autoSpaceDE w:val="0"/>
        <w:autoSpaceDN w:val="0"/>
        <w:adjustRightInd w:val="0"/>
        <w:spacing w:before="3" w:after="0" w:line="240" w:lineRule="auto"/>
        <w:ind w:right="11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Автобиография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автопортрет: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кто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я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что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я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люблю.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Как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устроена</w:t>
      </w:r>
      <w:r w:rsidRPr="00D13335">
        <w:rPr>
          <w:rFonts w:ascii="Times New Roman" w:eastAsia="Calibri" w:hAnsi="Times New Roman" w:cs="Times New Roman"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моя</w:t>
      </w:r>
      <w:r w:rsidRPr="00D13335">
        <w:rPr>
          <w:rFonts w:ascii="Times New Roman" w:eastAsia="Calibri" w:hAnsi="Times New Roman" w:cs="Times New Roman"/>
          <w:spacing w:val="2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жизнь.</w:t>
      </w:r>
      <w:r w:rsidRPr="00D13335">
        <w:rPr>
          <w:rFonts w:ascii="Times New Roman" w:eastAsia="Calibri" w:hAnsi="Times New Roman" w:cs="Times New Roman"/>
          <w:spacing w:val="2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Выполнение</w:t>
      </w:r>
      <w:r w:rsidRPr="00D13335">
        <w:rPr>
          <w:rFonts w:ascii="Times New Roman" w:eastAsia="Calibri" w:hAnsi="Times New Roman" w:cs="Times New Roman"/>
          <w:spacing w:val="2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проекта.</w:t>
      </w:r>
    </w:p>
    <w:p w:rsidR="0002580B" w:rsidRPr="00D13335" w:rsidRDefault="0002580B" w:rsidP="00D13335">
      <w:pPr>
        <w:widowControl w:val="0"/>
        <w:autoSpaceDE w:val="0"/>
        <w:autoSpaceDN w:val="0"/>
        <w:spacing w:before="143" w:after="0" w:line="240" w:lineRule="auto"/>
        <w:jc w:val="both"/>
        <w:outlineLvl w:val="2"/>
        <w:rPr>
          <w:rFonts w:ascii="Times New Roman" w:eastAsia="Tahoma" w:hAnsi="Times New Roman" w:cs="Times New Roman"/>
          <w:b/>
          <w:bCs/>
          <w:sz w:val="28"/>
          <w:szCs w:val="28"/>
        </w:rPr>
      </w:pPr>
      <w:r w:rsidRPr="00D13335">
        <w:rPr>
          <w:rFonts w:ascii="Times New Roman" w:eastAsia="Tahoma" w:hAnsi="Times New Roman" w:cs="Times New Roman"/>
          <w:sz w:val="28"/>
          <w:szCs w:val="28"/>
          <w:lang w:bidi="ru-RU"/>
        </w:rPr>
        <w:t>Т</w:t>
      </w:r>
      <w:r w:rsidRPr="00D13335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bidi="ru-RU"/>
        </w:rPr>
        <w:t>ематический блок</w:t>
      </w:r>
      <w:r w:rsidRPr="00D13335">
        <w:rPr>
          <w:rFonts w:ascii="Times New Roman" w:eastAsia="Tahoma" w:hAnsi="Times New Roman" w:cs="Times New Roman"/>
          <w:b/>
          <w:bCs/>
          <w:w w:val="85"/>
          <w:sz w:val="28"/>
          <w:szCs w:val="28"/>
        </w:rPr>
        <w:t xml:space="preserve"> 3. </w:t>
      </w:r>
      <w:r w:rsidRPr="00D13335">
        <w:rPr>
          <w:rFonts w:ascii="Times New Roman" w:eastAsia="Tahoma" w:hAnsi="Times New Roman" w:cs="Times New Roman"/>
          <w:b/>
          <w:bCs/>
          <w:spacing w:val="-7"/>
          <w:w w:val="105"/>
          <w:sz w:val="28"/>
          <w:szCs w:val="28"/>
        </w:rPr>
        <w:t xml:space="preserve"> </w:t>
      </w:r>
      <w:r w:rsidRPr="00D13335">
        <w:rPr>
          <w:rFonts w:ascii="Times New Roman" w:eastAsia="Tahoma" w:hAnsi="Times New Roman" w:cs="Times New Roman"/>
          <w:b/>
          <w:bCs/>
          <w:w w:val="105"/>
          <w:sz w:val="28"/>
          <w:szCs w:val="28"/>
        </w:rPr>
        <w:t>«Человек как член общества»</w:t>
      </w:r>
    </w:p>
    <w:p w:rsidR="0002580B" w:rsidRPr="00D13335" w:rsidRDefault="0002580B" w:rsidP="00D13335">
      <w:pPr>
        <w:autoSpaceDE w:val="0"/>
        <w:autoSpaceDN w:val="0"/>
        <w:adjustRightInd w:val="0"/>
        <w:spacing w:before="58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Тема</w:t>
      </w:r>
      <w:r w:rsidRPr="00D13335">
        <w:rPr>
          <w:rFonts w:ascii="Times New Roman" w:eastAsia="Calibri" w:hAnsi="Times New Roman" w:cs="Times New Roman"/>
          <w:b/>
          <w:spacing w:val="29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15</w:t>
      </w:r>
      <w:r w:rsidRPr="00D13335">
        <w:rPr>
          <w:rFonts w:ascii="Times New Roman" w:eastAsia="Calibri" w:hAnsi="Times New Roman" w:cs="Times New Roman"/>
          <w:b/>
          <w:spacing w:val="-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.</w:t>
      </w:r>
      <w:r w:rsidRPr="00D13335">
        <w:rPr>
          <w:rFonts w:ascii="Times New Roman" w:eastAsia="Calibri" w:hAnsi="Times New Roman" w:cs="Times New Roman"/>
          <w:b/>
          <w:spacing w:val="3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Труд</w:t>
      </w:r>
      <w:r w:rsidRPr="00D13335">
        <w:rPr>
          <w:rFonts w:ascii="Times New Roman" w:eastAsia="Calibri" w:hAnsi="Times New Roman" w:cs="Times New Roman"/>
          <w:b/>
          <w:spacing w:val="29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делает</w:t>
      </w:r>
      <w:r w:rsidRPr="00D13335">
        <w:rPr>
          <w:rFonts w:ascii="Times New Roman" w:eastAsia="Calibri" w:hAnsi="Times New Roman" w:cs="Times New Roman"/>
          <w:b/>
          <w:spacing w:val="3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человека</w:t>
      </w:r>
      <w:r w:rsidRPr="00D13335">
        <w:rPr>
          <w:rFonts w:ascii="Times New Roman" w:eastAsia="Calibri" w:hAnsi="Times New Roman" w:cs="Times New Roman"/>
          <w:b/>
          <w:spacing w:val="3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человеком.</w:t>
      </w:r>
    </w:p>
    <w:p w:rsidR="0002580B" w:rsidRPr="00D13335" w:rsidRDefault="0002580B" w:rsidP="00D13335">
      <w:pPr>
        <w:autoSpaceDE w:val="0"/>
        <w:autoSpaceDN w:val="0"/>
        <w:adjustRightInd w:val="0"/>
        <w:spacing w:before="3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Что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такое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труд.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Важность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труда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его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экономическая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стоимость.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Безделье,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лень,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тунеядство</w:t>
      </w:r>
      <w:proofErr w:type="gramStart"/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 xml:space="preserve"> .</w:t>
      </w:r>
      <w:proofErr w:type="gramEnd"/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Трудолюбие,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подвиг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труда,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ответственность.</w:t>
      </w:r>
      <w:r w:rsidRPr="00D13335">
        <w:rPr>
          <w:rFonts w:ascii="Times New Roman" w:eastAsia="Calibri" w:hAnsi="Times New Roman" w:cs="Times New Roman"/>
          <w:spacing w:val="2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Общественная</w:t>
      </w:r>
      <w:r w:rsidRPr="00D13335">
        <w:rPr>
          <w:rFonts w:ascii="Times New Roman" w:eastAsia="Calibri" w:hAnsi="Times New Roman" w:cs="Times New Roman"/>
          <w:spacing w:val="24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оценка</w:t>
      </w:r>
      <w:r w:rsidRPr="00D13335">
        <w:rPr>
          <w:rFonts w:ascii="Times New Roman" w:eastAsia="Calibri" w:hAnsi="Times New Roman" w:cs="Times New Roman"/>
          <w:spacing w:val="2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труда</w:t>
      </w:r>
      <w:proofErr w:type="gramStart"/>
      <w:r w:rsidRPr="00D13335">
        <w:rPr>
          <w:rFonts w:ascii="Times New Roman" w:eastAsia="Calibri" w:hAnsi="Times New Roman" w:cs="Times New Roman"/>
          <w:spacing w:val="-9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Тема</w:t>
      </w:r>
      <w:r w:rsidRPr="00D13335">
        <w:rPr>
          <w:rFonts w:ascii="Times New Roman" w:eastAsia="Calibri" w:hAnsi="Times New Roman" w:cs="Times New Roman"/>
          <w:b/>
          <w:spacing w:val="42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16 .</w:t>
      </w:r>
      <w:r w:rsidRPr="00D13335">
        <w:rPr>
          <w:rFonts w:ascii="Times New Roman" w:eastAsia="Calibri" w:hAnsi="Times New Roman" w:cs="Times New Roman"/>
          <w:b/>
          <w:spacing w:val="43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Подвиг:</w:t>
      </w:r>
      <w:r w:rsidRPr="00D13335">
        <w:rPr>
          <w:rFonts w:ascii="Times New Roman" w:eastAsia="Calibri" w:hAnsi="Times New Roman" w:cs="Times New Roman"/>
          <w:b/>
          <w:spacing w:val="43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как</w:t>
      </w:r>
      <w:r w:rsidRPr="00D13335">
        <w:rPr>
          <w:rFonts w:ascii="Times New Roman" w:eastAsia="Calibri" w:hAnsi="Times New Roman" w:cs="Times New Roman"/>
          <w:b/>
          <w:spacing w:val="42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узнать</w:t>
      </w:r>
      <w:r w:rsidRPr="00D13335">
        <w:rPr>
          <w:rFonts w:ascii="Times New Roman" w:eastAsia="Calibri" w:hAnsi="Times New Roman" w:cs="Times New Roman"/>
          <w:b/>
          <w:spacing w:val="43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героя?</w:t>
      </w:r>
    </w:p>
    <w:p w:rsidR="0002580B" w:rsidRPr="00D13335" w:rsidRDefault="0002580B" w:rsidP="00D13335">
      <w:pPr>
        <w:autoSpaceDE w:val="0"/>
        <w:autoSpaceDN w:val="0"/>
        <w:adjustRightInd w:val="0"/>
        <w:spacing w:before="3" w:after="0" w:line="240" w:lineRule="auto"/>
        <w:jc w:val="both"/>
        <w:rPr>
          <w:rFonts w:ascii="Times New Roman" w:eastAsia="Calibri" w:hAnsi="Times New Roman" w:cs="Times New Roman"/>
          <w:spacing w:val="-43"/>
          <w:w w:val="105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Что</w:t>
      </w:r>
      <w:r w:rsidRPr="00D13335">
        <w:rPr>
          <w:rFonts w:ascii="Times New Roman" w:eastAsia="Calibri" w:hAnsi="Times New Roman" w:cs="Times New Roman"/>
          <w:spacing w:val="3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такое</w:t>
      </w:r>
      <w:r w:rsidRPr="00D13335">
        <w:rPr>
          <w:rFonts w:ascii="Times New Roman" w:eastAsia="Calibri" w:hAnsi="Times New Roman" w:cs="Times New Roman"/>
          <w:spacing w:val="3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подвиг.</w:t>
      </w:r>
      <w:r w:rsidRPr="00D13335">
        <w:rPr>
          <w:rFonts w:ascii="Times New Roman" w:eastAsia="Calibri" w:hAnsi="Times New Roman" w:cs="Times New Roman"/>
          <w:spacing w:val="3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Героизм</w:t>
      </w:r>
      <w:r w:rsidRPr="00D13335">
        <w:rPr>
          <w:rFonts w:ascii="Times New Roman" w:eastAsia="Calibri" w:hAnsi="Times New Roman" w:cs="Times New Roman"/>
          <w:spacing w:val="3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как</w:t>
      </w:r>
      <w:r w:rsidRPr="00D13335">
        <w:rPr>
          <w:rFonts w:ascii="Times New Roman" w:eastAsia="Calibri" w:hAnsi="Times New Roman" w:cs="Times New Roman"/>
          <w:spacing w:val="3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самопожертвование.</w:t>
      </w:r>
      <w:r w:rsidRPr="00D13335">
        <w:rPr>
          <w:rFonts w:ascii="Times New Roman" w:eastAsia="Calibri" w:hAnsi="Times New Roman" w:cs="Times New Roman"/>
          <w:spacing w:val="3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Героизм</w:t>
      </w:r>
      <w:r w:rsidRPr="00D13335">
        <w:rPr>
          <w:rFonts w:ascii="Times New Roman" w:eastAsia="Calibri" w:hAnsi="Times New Roman" w:cs="Times New Roman"/>
          <w:spacing w:val="-43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на</w:t>
      </w:r>
      <w:r w:rsidRPr="00D13335">
        <w:rPr>
          <w:rFonts w:ascii="Times New Roman" w:eastAsia="Calibri" w:hAnsi="Times New Roman" w:cs="Times New Roman"/>
          <w:spacing w:val="24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войне.</w:t>
      </w:r>
      <w:r w:rsidRPr="00D13335">
        <w:rPr>
          <w:rFonts w:ascii="Times New Roman" w:eastAsia="Calibri" w:hAnsi="Times New Roman" w:cs="Times New Roman"/>
          <w:spacing w:val="2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Подвиг</w:t>
      </w:r>
      <w:r w:rsidRPr="00D13335">
        <w:rPr>
          <w:rFonts w:ascii="Times New Roman" w:eastAsia="Calibri" w:hAnsi="Times New Roman" w:cs="Times New Roman"/>
          <w:spacing w:val="2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</w:t>
      </w:r>
      <w:r w:rsidRPr="00D13335">
        <w:rPr>
          <w:rFonts w:ascii="Times New Roman" w:eastAsia="Calibri" w:hAnsi="Times New Roman" w:cs="Times New Roman"/>
          <w:spacing w:val="24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мирное</w:t>
      </w:r>
      <w:r w:rsidRPr="00D13335">
        <w:rPr>
          <w:rFonts w:ascii="Times New Roman" w:eastAsia="Calibri" w:hAnsi="Times New Roman" w:cs="Times New Roman"/>
          <w:spacing w:val="2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время</w:t>
      </w:r>
      <w:proofErr w:type="gramStart"/>
      <w:r w:rsidRPr="00D13335">
        <w:rPr>
          <w:rFonts w:ascii="Times New Roman" w:eastAsia="Calibri" w:hAnsi="Times New Roman" w:cs="Times New Roman"/>
          <w:spacing w:val="-3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.</w:t>
      </w:r>
      <w:proofErr w:type="gramEnd"/>
      <w:r w:rsidRPr="00D13335">
        <w:rPr>
          <w:rFonts w:ascii="Times New Roman" w:eastAsia="Calibri" w:hAnsi="Times New Roman" w:cs="Times New Roman"/>
          <w:spacing w:val="2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Милосердие,</w:t>
      </w:r>
      <w:r w:rsidRPr="00D13335">
        <w:rPr>
          <w:rFonts w:ascii="Times New Roman" w:eastAsia="Calibri" w:hAnsi="Times New Roman" w:cs="Times New Roman"/>
          <w:spacing w:val="24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взаимопомощь.</w:t>
      </w:r>
      <w:r w:rsidRPr="00D13335">
        <w:rPr>
          <w:rFonts w:ascii="Times New Roman" w:eastAsia="Calibri" w:hAnsi="Times New Roman" w:cs="Times New Roman"/>
          <w:spacing w:val="-43"/>
          <w:w w:val="105"/>
          <w:sz w:val="28"/>
          <w:szCs w:val="28"/>
        </w:rPr>
        <w:t xml:space="preserve"> </w:t>
      </w:r>
    </w:p>
    <w:p w:rsidR="0002580B" w:rsidRPr="00D13335" w:rsidRDefault="0002580B" w:rsidP="00D13335">
      <w:pPr>
        <w:autoSpaceDE w:val="0"/>
        <w:autoSpaceDN w:val="0"/>
        <w:adjustRightInd w:val="0"/>
        <w:spacing w:before="3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Тема</w:t>
      </w:r>
      <w:r w:rsidRPr="00D13335">
        <w:rPr>
          <w:rFonts w:ascii="Times New Roman" w:eastAsia="Calibri" w:hAnsi="Times New Roman" w:cs="Times New Roman"/>
          <w:b/>
          <w:spacing w:val="2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17</w:t>
      </w:r>
      <w:r w:rsidRPr="00D13335">
        <w:rPr>
          <w:rFonts w:ascii="Times New Roman" w:eastAsia="Calibri" w:hAnsi="Times New Roman" w:cs="Times New Roman"/>
          <w:b/>
          <w:spacing w:val="-4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.</w:t>
      </w:r>
      <w:r w:rsidRPr="00D13335">
        <w:rPr>
          <w:rFonts w:ascii="Times New Roman" w:eastAsia="Calibri" w:hAnsi="Times New Roman" w:cs="Times New Roman"/>
          <w:b/>
          <w:spacing w:val="2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Люди</w:t>
      </w:r>
      <w:r w:rsidRPr="00D13335">
        <w:rPr>
          <w:rFonts w:ascii="Times New Roman" w:eastAsia="Calibri" w:hAnsi="Times New Roman" w:cs="Times New Roman"/>
          <w:b/>
          <w:spacing w:val="2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в</w:t>
      </w:r>
      <w:r w:rsidRPr="00D13335">
        <w:rPr>
          <w:rFonts w:ascii="Times New Roman" w:eastAsia="Calibri" w:hAnsi="Times New Roman" w:cs="Times New Roman"/>
          <w:b/>
          <w:spacing w:val="2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обществе:</w:t>
      </w:r>
      <w:r w:rsidRPr="00D13335">
        <w:rPr>
          <w:rFonts w:ascii="Times New Roman" w:eastAsia="Calibri" w:hAnsi="Times New Roman" w:cs="Times New Roman"/>
          <w:b/>
          <w:spacing w:val="2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духовно-нравственное</w:t>
      </w:r>
      <w:r w:rsidRPr="00D13335">
        <w:rPr>
          <w:rFonts w:ascii="Times New Roman" w:eastAsia="Calibri" w:hAnsi="Times New Roman" w:cs="Times New Roman"/>
          <w:b/>
          <w:spacing w:val="2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взаимовли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яние.</w:t>
      </w:r>
    </w:p>
    <w:p w:rsidR="0002580B" w:rsidRPr="00D13335" w:rsidRDefault="0002580B" w:rsidP="00D13335">
      <w:pPr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Человек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социальном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измерении.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Дружба,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предательство.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Коллектив.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Личные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границы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Этика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предпринимательства.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Социальная</w:t>
      </w:r>
      <w:r w:rsidRPr="00D13335">
        <w:rPr>
          <w:rFonts w:ascii="Times New Roman" w:eastAsia="Calibri" w:hAnsi="Times New Roman" w:cs="Times New Roman"/>
          <w:spacing w:val="2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помощь.</w:t>
      </w:r>
    </w:p>
    <w:p w:rsidR="0002580B" w:rsidRPr="00D13335" w:rsidRDefault="0002580B" w:rsidP="00D13335">
      <w:pPr>
        <w:autoSpaceDE w:val="0"/>
        <w:autoSpaceDN w:val="0"/>
        <w:adjustRightInd w:val="0"/>
        <w:spacing w:before="1" w:after="0" w:line="240" w:lineRule="auto"/>
        <w:ind w:right="11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Тема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18 .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Проблемы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современного  общества  как  отражение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его</w:t>
      </w:r>
      <w:r w:rsidRPr="00D13335">
        <w:rPr>
          <w:rFonts w:ascii="Times New Roman" w:eastAsia="Calibri" w:hAnsi="Times New Roman" w:cs="Times New Roman"/>
          <w:b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духовно-нравственного</w:t>
      </w:r>
      <w:r w:rsidRPr="00D13335">
        <w:rPr>
          <w:rFonts w:ascii="Times New Roman" w:eastAsia="Calibri" w:hAnsi="Times New Roman" w:cs="Times New Roman"/>
          <w:b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самосознания.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Бедность.    </w:t>
      </w:r>
      <w:r w:rsidRPr="00D13335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Инвалидность</w:t>
      </w:r>
      <w:proofErr w:type="gramStart"/>
      <w:r w:rsidRPr="00D13335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D13335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Асоциальная    </w:t>
      </w:r>
      <w:r w:rsidRPr="00D13335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семья</w:t>
      </w:r>
      <w:r w:rsidRPr="00D13335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.    </w:t>
      </w:r>
      <w:r w:rsidRPr="00D13335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Сиротство</w:t>
      </w:r>
      <w:r w:rsidRPr="00D13335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Отражение</w:t>
      </w:r>
      <w:r w:rsidRPr="00D13335">
        <w:rPr>
          <w:rFonts w:ascii="Times New Roman" w:eastAsia="Calibri" w:hAnsi="Times New Roman" w:cs="Times New Roman"/>
          <w:spacing w:val="3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этих</w:t>
      </w:r>
      <w:r w:rsidRPr="00D13335">
        <w:rPr>
          <w:rFonts w:ascii="Times New Roman" w:eastAsia="Calibri" w:hAnsi="Times New Roman" w:cs="Times New Roman"/>
          <w:spacing w:val="3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явлений</w:t>
      </w:r>
      <w:r w:rsidRPr="00D13335">
        <w:rPr>
          <w:rFonts w:ascii="Times New Roman" w:eastAsia="Calibri" w:hAnsi="Times New Roman" w:cs="Times New Roman"/>
          <w:spacing w:val="3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</w:t>
      </w:r>
      <w:r w:rsidRPr="00D13335">
        <w:rPr>
          <w:rFonts w:ascii="Times New Roman" w:eastAsia="Calibri" w:hAnsi="Times New Roman" w:cs="Times New Roman"/>
          <w:spacing w:val="3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культуре</w:t>
      </w:r>
      <w:r w:rsidRPr="00D13335">
        <w:rPr>
          <w:rFonts w:ascii="Times New Roman" w:eastAsia="Calibri" w:hAnsi="Times New Roman" w:cs="Times New Roman"/>
          <w:spacing w:val="3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общества</w:t>
      </w:r>
      <w:r w:rsidRPr="00D13335">
        <w:rPr>
          <w:rFonts w:ascii="Times New Roman" w:eastAsia="Calibri" w:hAnsi="Times New Roman" w:cs="Times New Roman"/>
          <w:spacing w:val="-4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.</w:t>
      </w:r>
    </w:p>
    <w:p w:rsidR="0002580B" w:rsidRPr="00D13335" w:rsidRDefault="0002580B" w:rsidP="00D13335">
      <w:pPr>
        <w:autoSpaceDE w:val="0"/>
        <w:autoSpaceDN w:val="0"/>
        <w:adjustRightInd w:val="0"/>
        <w:spacing w:before="86" w:after="0" w:line="240" w:lineRule="auto"/>
        <w:ind w:right="11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Тема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19 .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Духовно-нравственные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ориентиры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социальных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отношений.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Милосердие.</w:t>
      </w:r>
      <w:r w:rsidRPr="00D1333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Взаимопомощь.</w:t>
      </w:r>
      <w:r w:rsidRPr="00D1333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Социальное</w:t>
      </w:r>
      <w:r w:rsidRPr="00D1333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служение.</w:t>
      </w:r>
      <w:r w:rsidRPr="00D1333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Благотворительность.</w:t>
      </w:r>
      <w:r w:rsidRPr="00D13335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proofErr w:type="spellStart"/>
      <w:r w:rsidRPr="00D13335">
        <w:rPr>
          <w:rFonts w:ascii="Times New Roman" w:eastAsia="Calibri" w:hAnsi="Times New Roman" w:cs="Times New Roman"/>
          <w:sz w:val="28"/>
          <w:szCs w:val="28"/>
        </w:rPr>
        <w:t>Волонтёрство</w:t>
      </w:r>
      <w:proofErr w:type="spellEnd"/>
      <w:proofErr w:type="gramStart"/>
      <w:r w:rsidRPr="00D1333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D13335">
        <w:rPr>
          <w:rFonts w:ascii="Times New Roman" w:eastAsia="Calibri" w:hAnsi="Times New Roman" w:cs="Times New Roman"/>
          <w:spacing w:val="39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Общественные</w:t>
      </w:r>
      <w:r w:rsidRPr="00D13335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блага</w:t>
      </w:r>
      <w:r w:rsidRPr="00D13335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Тема 20. Гуманизм как сущностная характеристика духовно-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нравственной</w:t>
      </w:r>
      <w:r w:rsidRPr="00D13335">
        <w:rPr>
          <w:rFonts w:ascii="Times New Roman" w:eastAsia="Calibri" w:hAnsi="Times New Roman" w:cs="Times New Roman"/>
          <w:b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культуры</w:t>
      </w:r>
      <w:r w:rsidRPr="00D13335">
        <w:rPr>
          <w:rFonts w:ascii="Times New Roman" w:eastAsia="Calibri" w:hAnsi="Times New Roman" w:cs="Times New Roman"/>
          <w:b/>
          <w:spacing w:val="2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народов</w:t>
      </w:r>
      <w:r w:rsidRPr="00D13335">
        <w:rPr>
          <w:rFonts w:ascii="Times New Roman" w:eastAsia="Calibri" w:hAnsi="Times New Roman" w:cs="Times New Roman"/>
          <w:b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России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.</w:t>
      </w:r>
    </w:p>
    <w:p w:rsidR="0002580B" w:rsidRPr="00D13335" w:rsidRDefault="0002580B" w:rsidP="00D13335">
      <w:pPr>
        <w:autoSpaceDE w:val="0"/>
        <w:autoSpaceDN w:val="0"/>
        <w:adjustRightInd w:val="0"/>
        <w:spacing w:before="1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Гуманизм.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Истоки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гуманистического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мышления.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Философия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гуманизма.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Проявления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гуманизма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историко-культурном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наследии</w:t>
      </w:r>
      <w:r w:rsidRPr="00D13335">
        <w:rPr>
          <w:rFonts w:ascii="Times New Roman" w:eastAsia="Calibri" w:hAnsi="Times New Roman" w:cs="Times New Roman"/>
          <w:spacing w:val="2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народов</w:t>
      </w:r>
      <w:r w:rsidRPr="00D13335">
        <w:rPr>
          <w:rFonts w:ascii="Times New Roman" w:eastAsia="Calibri" w:hAnsi="Times New Roman" w:cs="Times New Roman"/>
          <w:spacing w:val="2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России.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ind w:right="11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Тема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21.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Социальные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профессии;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их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важность  для  сохранения</w:t>
      </w:r>
      <w:r w:rsidRPr="00D13335">
        <w:rPr>
          <w:rFonts w:ascii="Times New Roman" w:eastAsia="Calibri" w:hAnsi="Times New Roman" w:cs="Times New Roman"/>
          <w:b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духовно-нравственного</w:t>
      </w:r>
      <w:r w:rsidRPr="00D13335">
        <w:rPr>
          <w:rFonts w:ascii="Times New Roman" w:eastAsia="Calibri" w:hAnsi="Times New Roman" w:cs="Times New Roman"/>
          <w:b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облика</w:t>
      </w:r>
      <w:r w:rsidRPr="00D13335">
        <w:rPr>
          <w:rFonts w:ascii="Times New Roman" w:eastAsia="Calibri" w:hAnsi="Times New Roman" w:cs="Times New Roman"/>
          <w:b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общества.</w:t>
      </w:r>
    </w:p>
    <w:p w:rsidR="0002580B" w:rsidRPr="00D13335" w:rsidRDefault="0002580B" w:rsidP="00D13335">
      <w:pPr>
        <w:autoSpaceDE w:val="0"/>
        <w:autoSpaceDN w:val="0"/>
        <w:adjustRightInd w:val="0"/>
        <w:spacing w:before="1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Социальные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профессии: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врач,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учитель,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пожарный,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полицейский,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социальный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работник.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Духовно-нравственные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качества,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необходимые</w:t>
      </w:r>
      <w:r w:rsidRPr="00D13335">
        <w:rPr>
          <w:rFonts w:ascii="Times New Roman" w:eastAsia="Calibri" w:hAnsi="Times New Roman" w:cs="Times New Roman"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представителям</w:t>
      </w:r>
      <w:r w:rsidRPr="00D13335">
        <w:rPr>
          <w:rFonts w:ascii="Times New Roman" w:eastAsia="Calibri" w:hAnsi="Times New Roman" w:cs="Times New Roman"/>
          <w:spacing w:val="2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этих</w:t>
      </w:r>
      <w:r w:rsidRPr="00D13335">
        <w:rPr>
          <w:rFonts w:ascii="Times New Roman" w:eastAsia="Calibri" w:hAnsi="Times New Roman" w:cs="Times New Roman"/>
          <w:spacing w:val="2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профессии.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lastRenderedPageBreak/>
        <w:t>Тема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22 .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Выдающиеся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благотворители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в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истории.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Благотворительность</w:t>
      </w:r>
      <w:r w:rsidRPr="00D13335">
        <w:rPr>
          <w:rFonts w:ascii="Times New Roman" w:eastAsia="Calibri" w:hAnsi="Times New Roman" w:cs="Times New Roman"/>
          <w:b/>
          <w:spacing w:val="2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как</w:t>
      </w:r>
      <w:r w:rsidRPr="00D13335">
        <w:rPr>
          <w:rFonts w:ascii="Times New Roman" w:eastAsia="Calibri" w:hAnsi="Times New Roman" w:cs="Times New Roman"/>
          <w:b/>
          <w:spacing w:val="2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нравственный</w:t>
      </w:r>
      <w:r w:rsidRPr="00D13335">
        <w:rPr>
          <w:rFonts w:ascii="Times New Roman" w:eastAsia="Calibri" w:hAnsi="Times New Roman" w:cs="Times New Roman"/>
          <w:b/>
          <w:spacing w:val="2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долг.</w:t>
      </w:r>
    </w:p>
    <w:p w:rsidR="0002580B" w:rsidRPr="00D13335" w:rsidRDefault="0002580B" w:rsidP="00D13335">
      <w:pPr>
        <w:autoSpaceDE w:val="0"/>
        <w:autoSpaceDN w:val="0"/>
        <w:adjustRightInd w:val="0"/>
        <w:spacing w:before="1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Меценаты,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философы,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религиозные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лидеры,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врачи,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учёные,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педагоги.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Важность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меценатства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для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духовно-нравственного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развития</w:t>
      </w:r>
      <w:r w:rsidRPr="00D13335">
        <w:rPr>
          <w:rFonts w:ascii="Times New Roman" w:eastAsia="Calibri" w:hAnsi="Times New Roman" w:cs="Times New Roman"/>
          <w:spacing w:val="28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личности</w:t>
      </w:r>
      <w:r w:rsidRPr="00D13335">
        <w:rPr>
          <w:rFonts w:ascii="Times New Roman" w:eastAsia="Calibri" w:hAnsi="Times New Roman" w:cs="Times New Roman"/>
          <w:spacing w:val="29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самого</w:t>
      </w:r>
      <w:r w:rsidRPr="00D13335">
        <w:rPr>
          <w:rFonts w:ascii="Times New Roman" w:eastAsia="Calibri" w:hAnsi="Times New Roman" w:cs="Times New Roman"/>
          <w:spacing w:val="28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мецената</w:t>
      </w:r>
      <w:r w:rsidRPr="00D13335">
        <w:rPr>
          <w:rFonts w:ascii="Times New Roman" w:eastAsia="Calibri" w:hAnsi="Times New Roman" w:cs="Times New Roman"/>
          <w:spacing w:val="29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29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общества</w:t>
      </w:r>
      <w:r w:rsidRPr="00D13335">
        <w:rPr>
          <w:rFonts w:ascii="Times New Roman" w:eastAsia="Calibri" w:hAnsi="Times New Roman" w:cs="Times New Roman"/>
          <w:spacing w:val="28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</w:t>
      </w:r>
      <w:r w:rsidRPr="00D13335">
        <w:rPr>
          <w:rFonts w:ascii="Times New Roman" w:eastAsia="Calibri" w:hAnsi="Times New Roman" w:cs="Times New Roman"/>
          <w:spacing w:val="29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целом</w:t>
      </w:r>
      <w:proofErr w:type="gramStart"/>
      <w:r w:rsidRPr="00D13335">
        <w:rPr>
          <w:rFonts w:ascii="Times New Roman" w:eastAsia="Calibri" w:hAnsi="Times New Roman" w:cs="Times New Roman"/>
          <w:spacing w:val="-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Тема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23 .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Выдающиеся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учёные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России.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Наука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как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источник</w:t>
      </w:r>
      <w:r w:rsidRPr="00D13335">
        <w:rPr>
          <w:rFonts w:ascii="Times New Roman" w:eastAsia="Calibri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социального</w:t>
      </w:r>
      <w:r w:rsidRPr="00D13335">
        <w:rPr>
          <w:rFonts w:ascii="Times New Roman" w:eastAsia="Calibri" w:hAnsi="Times New Roman" w:cs="Times New Roman"/>
          <w:b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b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духовного</w:t>
      </w:r>
      <w:r w:rsidRPr="00D13335">
        <w:rPr>
          <w:rFonts w:ascii="Times New Roman" w:eastAsia="Calibri" w:hAnsi="Times New Roman" w:cs="Times New Roman"/>
          <w:b/>
          <w:spacing w:val="2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прогресса</w:t>
      </w:r>
      <w:r w:rsidRPr="00D13335">
        <w:rPr>
          <w:rFonts w:ascii="Times New Roman" w:eastAsia="Calibri" w:hAnsi="Times New Roman" w:cs="Times New Roman"/>
          <w:b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общества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.</w:t>
      </w:r>
    </w:p>
    <w:p w:rsidR="0002580B" w:rsidRPr="00D13335" w:rsidRDefault="0002580B" w:rsidP="00D13335">
      <w:pPr>
        <w:autoSpaceDE w:val="0"/>
        <w:autoSpaceDN w:val="0"/>
        <w:adjustRightInd w:val="0"/>
        <w:spacing w:before="1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Учёные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России.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 xml:space="preserve">Почему 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 xml:space="preserve">важно 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 xml:space="preserve">помнить 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 xml:space="preserve">историю 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науки</w:t>
      </w:r>
      <w:proofErr w:type="gramStart"/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 xml:space="preserve"> .</w:t>
      </w:r>
      <w:proofErr w:type="gramEnd"/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Вклад науки в благополучие страны . Важность морали и нравственности</w:t>
      </w:r>
      <w:r w:rsidRPr="00D13335">
        <w:rPr>
          <w:rFonts w:ascii="Times New Roman" w:eastAsia="Calibri" w:hAnsi="Times New Roman" w:cs="Times New Roman"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</w:t>
      </w:r>
      <w:r w:rsidRPr="00D13335">
        <w:rPr>
          <w:rFonts w:ascii="Times New Roman" w:eastAsia="Calibri" w:hAnsi="Times New Roman" w:cs="Times New Roman"/>
          <w:spacing w:val="2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науке,</w:t>
      </w:r>
      <w:r w:rsidRPr="00D13335">
        <w:rPr>
          <w:rFonts w:ascii="Times New Roman" w:eastAsia="Calibri" w:hAnsi="Times New Roman" w:cs="Times New Roman"/>
          <w:spacing w:val="2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</w:t>
      </w:r>
      <w:r w:rsidRPr="00D13335">
        <w:rPr>
          <w:rFonts w:ascii="Times New Roman" w:eastAsia="Calibri" w:hAnsi="Times New Roman" w:cs="Times New Roman"/>
          <w:spacing w:val="2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деятельности</w:t>
      </w:r>
      <w:r w:rsidRPr="00D13335">
        <w:rPr>
          <w:rFonts w:ascii="Times New Roman" w:eastAsia="Calibri" w:hAnsi="Times New Roman" w:cs="Times New Roman"/>
          <w:spacing w:val="2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учёных</w:t>
      </w:r>
      <w:r w:rsidRPr="00D13335">
        <w:rPr>
          <w:rFonts w:ascii="Times New Roman" w:eastAsia="Calibri" w:hAnsi="Times New Roman" w:cs="Times New Roman"/>
          <w:spacing w:val="-8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.</w:t>
      </w:r>
    </w:p>
    <w:p w:rsidR="0002580B" w:rsidRPr="00D13335" w:rsidRDefault="0002580B" w:rsidP="00D13335">
      <w:pPr>
        <w:spacing w:after="0" w:line="240" w:lineRule="auto"/>
        <w:jc w:val="both"/>
        <w:rPr>
          <w:rFonts w:ascii="Times New Roman" w:eastAsia="Calibri" w:hAnsi="Times New Roman" w:cs="Times New Roman"/>
          <w:i/>
          <w:w w:val="110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w w:val="110"/>
          <w:sz w:val="28"/>
          <w:szCs w:val="28"/>
        </w:rPr>
        <w:t xml:space="preserve">Тема </w:t>
      </w:r>
      <w:r w:rsidRPr="00D13335">
        <w:rPr>
          <w:rFonts w:ascii="Times New Roman" w:eastAsia="Calibri" w:hAnsi="Times New Roman" w:cs="Times New Roman"/>
          <w:b/>
          <w:spacing w:val="10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10"/>
          <w:sz w:val="28"/>
          <w:szCs w:val="28"/>
        </w:rPr>
        <w:t>24</w:t>
      </w:r>
      <w:r w:rsidRPr="00D13335">
        <w:rPr>
          <w:rFonts w:ascii="Times New Roman" w:eastAsia="Calibri" w:hAnsi="Times New Roman" w:cs="Times New Roman"/>
          <w:b/>
          <w:spacing w:val="8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10"/>
          <w:sz w:val="28"/>
          <w:szCs w:val="28"/>
        </w:rPr>
        <w:t xml:space="preserve">. </w:t>
      </w:r>
      <w:r w:rsidRPr="00D13335">
        <w:rPr>
          <w:rFonts w:ascii="Times New Roman" w:eastAsia="Calibri" w:hAnsi="Times New Roman" w:cs="Times New Roman"/>
          <w:b/>
          <w:spacing w:val="11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10"/>
          <w:sz w:val="28"/>
          <w:szCs w:val="28"/>
        </w:rPr>
        <w:t xml:space="preserve">Моя </w:t>
      </w:r>
      <w:r w:rsidRPr="00D13335">
        <w:rPr>
          <w:rFonts w:ascii="Times New Roman" w:eastAsia="Calibri" w:hAnsi="Times New Roman" w:cs="Times New Roman"/>
          <w:b/>
          <w:spacing w:val="10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10"/>
          <w:sz w:val="28"/>
          <w:szCs w:val="28"/>
        </w:rPr>
        <w:t xml:space="preserve">профессия </w:t>
      </w:r>
      <w:r w:rsidRPr="00D13335">
        <w:rPr>
          <w:rFonts w:ascii="Times New Roman" w:eastAsia="Calibri" w:hAnsi="Times New Roman" w:cs="Times New Roman"/>
          <w:b/>
          <w:spacing w:val="11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i/>
          <w:w w:val="110"/>
          <w:sz w:val="28"/>
          <w:szCs w:val="28"/>
        </w:rPr>
        <w:t>(практическое</w:t>
      </w:r>
      <w:r w:rsidRPr="00D13335">
        <w:rPr>
          <w:rFonts w:ascii="Times New Roman" w:eastAsia="Calibri" w:hAnsi="Times New Roman" w:cs="Times New Roman"/>
          <w:i/>
          <w:spacing w:val="54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i/>
          <w:w w:val="110"/>
          <w:sz w:val="28"/>
          <w:szCs w:val="28"/>
        </w:rPr>
        <w:t>занятие).</w:t>
      </w:r>
    </w:p>
    <w:p w:rsidR="0002580B" w:rsidRPr="00D13335" w:rsidRDefault="0002580B" w:rsidP="00D13335">
      <w:pPr>
        <w:spacing w:after="0" w:line="240" w:lineRule="auto"/>
        <w:jc w:val="both"/>
        <w:rPr>
          <w:rFonts w:ascii="Times New Roman" w:eastAsia="Calibri" w:hAnsi="Times New Roman" w:cs="Times New Roman"/>
          <w:i/>
          <w:w w:val="110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 xml:space="preserve">Труд 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как   самореализация,   как   вклад   в   общество.   Рассказ</w:t>
      </w:r>
      <w:r w:rsidRPr="00D13335">
        <w:rPr>
          <w:rFonts w:ascii="Times New Roman" w:eastAsia="Calibri" w:hAnsi="Times New Roman" w:cs="Times New Roman"/>
          <w:spacing w:val="-44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</w:t>
      </w:r>
      <w:r w:rsidRPr="00D13335">
        <w:rPr>
          <w:rFonts w:ascii="Times New Roman" w:eastAsia="Calibri" w:hAnsi="Times New Roman" w:cs="Times New Roman"/>
          <w:spacing w:val="2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своей</w:t>
      </w:r>
      <w:r w:rsidRPr="00D13335">
        <w:rPr>
          <w:rFonts w:ascii="Times New Roman" w:eastAsia="Calibri" w:hAnsi="Times New Roman" w:cs="Times New Roman"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будущей</w:t>
      </w:r>
      <w:r w:rsidRPr="00D13335">
        <w:rPr>
          <w:rFonts w:ascii="Times New Roman" w:eastAsia="Calibri" w:hAnsi="Times New Roman" w:cs="Times New Roman"/>
          <w:spacing w:val="2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профессии.</w:t>
      </w:r>
    </w:p>
    <w:p w:rsidR="0002580B" w:rsidRPr="00D13335" w:rsidRDefault="0002580B" w:rsidP="00D13335">
      <w:pPr>
        <w:widowControl w:val="0"/>
        <w:autoSpaceDE w:val="0"/>
        <w:autoSpaceDN w:val="0"/>
        <w:spacing w:before="143" w:after="0" w:line="240" w:lineRule="auto"/>
        <w:jc w:val="both"/>
        <w:outlineLvl w:val="2"/>
        <w:rPr>
          <w:rFonts w:ascii="Times New Roman" w:eastAsia="Tahoma" w:hAnsi="Times New Roman" w:cs="Times New Roman"/>
          <w:b/>
          <w:bCs/>
          <w:sz w:val="28"/>
          <w:szCs w:val="28"/>
        </w:rPr>
      </w:pPr>
      <w:r w:rsidRPr="00D13335">
        <w:rPr>
          <w:rFonts w:ascii="Times New Roman" w:eastAsia="Tahoma" w:hAnsi="Times New Roman" w:cs="Times New Roman"/>
          <w:sz w:val="28"/>
          <w:szCs w:val="28"/>
          <w:lang w:bidi="ru-RU"/>
        </w:rPr>
        <w:t>Т</w:t>
      </w:r>
      <w:r w:rsidRPr="00D13335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bidi="ru-RU"/>
        </w:rPr>
        <w:t>ематический блок</w:t>
      </w:r>
      <w:r w:rsidRPr="00D13335">
        <w:rPr>
          <w:rFonts w:ascii="Times New Roman" w:eastAsia="Tahoma" w:hAnsi="Times New Roman" w:cs="Times New Roman"/>
          <w:b/>
          <w:bCs/>
          <w:w w:val="85"/>
          <w:sz w:val="28"/>
          <w:szCs w:val="28"/>
        </w:rPr>
        <w:t xml:space="preserve"> 3. </w:t>
      </w:r>
      <w:r w:rsidRPr="00D13335">
        <w:rPr>
          <w:rFonts w:ascii="Times New Roman" w:eastAsia="Tahoma" w:hAnsi="Times New Roman" w:cs="Times New Roman"/>
          <w:b/>
          <w:bCs/>
          <w:spacing w:val="-7"/>
          <w:w w:val="105"/>
          <w:sz w:val="28"/>
          <w:szCs w:val="28"/>
        </w:rPr>
        <w:t xml:space="preserve"> «Родина и патриотизм»</w:t>
      </w:r>
    </w:p>
    <w:p w:rsidR="0002580B" w:rsidRPr="00D13335" w:rsidRDefault="0002580B" w:rsidP="00D13335">
      <w:pPr>
        <w:autoSpaceDE w:val="0"/>
        <w:autoSpaceDN w:val="0"/>
        <w:adjustRightInd w:val="0"/>
        <w:spacing w:before="58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>Тема</w:t>
      </w:r>
      <w:r w:rsidRPr="00D13335">
        <w:rPr>
          <w:rFonts w:ascii="Times New Roman" w:eastAsia="Calibri" w:hAnsi="Times New Roman" w:cs="Times New Roman"/>
          <w:b/>
          <w:spacing w:val="63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25</w:t>
      </w:r>
      <w:r w:rsidRPr="00D13335">
        <w:rPr>
          <w:rFonts w:ascii="Times New Roman" w:eastAsia="Calibri" w:hAnsi="Times New Roman" w:cs="Times New Roman"/>
          <w:b/>
          <w:spacing w:val="11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D13335">
        <w:rPr>
          <w:rFonts w:ascii="Times New Roman" w:eastAsia="Calibri" w:hAnsi="Times New Roman" w:cs="Times New Roman"/>
          <w:b/>
          <w:spacing w:val="64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Гражданин</w:t>
      </w:r>
      <w:r w:rsidRPr="00D133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2580B" w:rsidRPr="00D13335" w:rsidRDefault="0002580B" w:rsidP="00D13335">
      <w:pPr>
        <w:autoSpaceDE w:val="0"/>
        <w:autoSpaceDN w:val="0"/>
        <w:adjustRightInd w:val="0"/>
        <w:spacing w:before="3" w:after="0" w:line="240" w:lineRule="auto"/>
        <w:ind w:right="11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Родина и гражданство, их взаимосвязь. Что делает человека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гражданином.</w:t>
      </w:r>
      <w:r w:rsidRPr="00D13335">
        <w:rPr>
          <w:rFonts w:ascii="Times New Roman" w:eastAsia="Calibri" w:hAnsi="Times New Roman" w:cs="Times New Roman"/>
          <w:spacing w:val="3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Нравственные</w:t>
      </w:r>
      <w:r w:rsidRPr="00D13335">
        <w:rPr>
          <w:rFonts w:ascii="Times New Roman" w:eastAsia="Calibri" w:hAnsi="Times New Roman" w:cs="Times New Roman"/>
          <w:spacing w:val="3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качества</w:t>
      </w:r>
      <w:r w:rsidRPr="00D13335">
        <w:rPr>
          <w:rFonts w:ascii="Times New Roman" w:eastAsia="Calibri" w:hAnsi="Times New Roman" w:cs="Times New Roman"/>
          <w:spacing w:val="3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гражданина</w:t>
      </w:r>
      <w:r w:rsidRPr="00D13335">
        <w:rPr>
          <w:rFonts w:ascii="Times New Roman" w:eastAsia="Calibri" w:hAnsi="Times New Roman" w:cs="Times New Roman"/>
          <w:spacing w:val="-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 xml:space="preserve">                                                                                     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Тема</w:t>
      </w:r>
      <w:r w:rsidRPr="00D13335">
        <w:rPr>
          <w:rFonts w:ascii="Times New Roman" w:eastAsia="Calibri" w:hAnsi="Times New Roman" w:cs="Times New Roman"/>
          <w:b/>
          <w:spacing w:val="61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26</w:t>
      </w:r>
      <w:r w:rsidRPr="00D13335">
        <w:rPr>
          <w:rFonts w:ascii="Times New Roman" w:eastAsia="Calibri" w:hAnsi="Times New Roman" w:cs="Times New Roman"/>
          <w:b/>
          <w:spacing w:val="11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D13335">
        <w:rPr>
          <w:rFonts w:ascii="Times New Roman" w:eastAsia="Calibri" w:hAnsi="Times New Roman" w:cs="Times New Roman"/>
          <w:b/>
          <w:spacing w:val="62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Патриотизм.</w:t>
      </w:r>
    </w:p>
    <w:p w:rsidR="0002580B" w:rsidRPr="00D13335" w:rsidRDefault="0002580B" w:rsidP="00D13335">
      <w:pPr>
        <w:autoSpaceDE w:val="0"/>
        <w:autoSpaceDN w:val="0"/>
        <w:adjustRightInd w:val="0"/>
        <w:spacing w:before="3" w:after="0" w:line="240" w:lineRule="auto"/>
        <w:ind w:right="115"/>
        <w:jc w:val="both"/>
        <w:rPr>
          <w:rFonts w:ascii="Times New Roman" w:eastAsia="Calibri" w:hAnsi="Times New Roman" w:cs="Times New Roman"/>
          <w:w w:val="105"/>
          <w:sz w:val="28"/>
          <w:szCs w:val="28"/>
        </w:rPr>
      </w:pPr>
      <w:r w:rsidRPr="00D13335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Патриотизм.</w:t>
      </w:r>
      <w:r w:rsidRPr="00D13335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Толерантность</w:t>
      </w:r>
      <w:proofErr w:type="gramStart"/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  <w:r w:rsidRPr="00D13335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Уважение   к   другим   народам   и</w:t>
      </w:r>
      <w:r w:rsidRPr="00D1333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их</w:t>
      </w:r>
      <w:r w:rsidRPr="00D13335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истории</w:t>
      </w:r>
      <w:r w:rsidRPr="00D1333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.</w:t>
      </w:r>
      <w:r w:rsidRPr="00D13335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Важность</w:t>
      </w:r>
      <w:r w:rsidRPr="00D13335">
        <w:rPr>
          <w:rFonts w:ascii="Times New Roman" w:eastAsia="Calibri" w:hAnsi="Times New Roman" w:cs="Times New Roman"/>
          <w:spacing w:val="32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патриотизма</w:t>
      </w:r>
      <w:r w:rsidRPr="00D1333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Тема</w:t>
      </w:r>
      <w:r w:rsidRPr="00D13335">
        <w:rPr>
          <w:rFonts w:ascii="Times New Roman" w:eastAsia="Calibri" w:hAnsi="Times New Roman" w:cs="Times New Roman"/>
          <w:b/>
          <w:spacing w:val="42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27</w:t>
      </w:r>
      <w:r w:rsidRPr="00D13335">
        <w:rPr>
          <w:rFonts w:ascii="Times New Roman" w:eastAsia="Calibri" w:hAnsi="Times New Roman" w:cs="Times New Roman"/>
          <w:b/>
          <w:spacing w:val="-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.</w:t>
      </w:r>
      <w:r w:rsidRPr="00D13335">
        <w:rPr>
          <w:rFonts w:ascii="Times New Roman" w:eastAsia="Calibri" w:hAnsi="Times New Roman" w:cs="Times New Roman"/>
          <w:b/>
          <w:spacing w:val="42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Защита</w:t>
      </w:r>
      <w:r w:rsidRPr="00D13335">
        <w:rPr>
          <w:rFonts w:ascii="Times New Roman" w:eastAsia="Calibri" w:hAnsi="Times New Roman" w:cs="Times New Roman"/>
          <w:b/>
          <w:spacing w:val="43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Родины:</w:t>
      </w:r>
      <w:r w:rsidRPr="00D13335">
        <w:rPr>
          <w:rFonts w:ascii="Times New Roman" w:eastAsia="Calibri" w:hAnsi="Times New Roman" w:cs="Times New Roman"/>
          <w:b/>
          <w:spacing w:val="42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подвиг</w:t>
      </w:r>
      <w:r w:rsidRPr="00D13335">
        <w:rPr>
          <w:rFonts w:ascii="Times New Roman" w:eastAsia="Calibri" w:hAnsi="Times New Roman" w:cs="Times New Roman"/>
          <w:b/>
          <w:spacing w:val="42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или</w:t>
      </w:r>
      <w:r w:rsidRPr="00D13335">
        <w:rPr>
          <w:rFonts w:ascii="Times New Roman" w:eastAsia="Calibri" w:hAnsi="Times New Roman" w:cs="Times New Roman"/>
          <w:b/>
          <w:spacing w:val="42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w w:val="105"/>
          <w:sz w:val="28"/>
          <w:szCs w:val="28"/>
        </w:rPr>
        <w:t>долг?</w:t>
      </w:r>
    </w:p>
    <w:p w:rsidR="0002580B" w:rsidRPr="00D13335" w:rsidRDefault="0002580B" w:rsidP="00D13335">
      <w:pPr>
        <w:autoSpaceDE w:val="0"/>
        <w:autoSpaceDN w:val="0"/>
        <w:adjustRightInd w:val="0"/>
        <w:spacing w:before="3" w:after="0" w:line="240" w:lineRule="auto"/>
        <w:ind w:right="11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Война</w:t>
      </w:r>
      <w:r w:rsidRPr="00D1333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44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мир. Роль</w:t>
      </w:r>
      <w:r w:rsidRPr="00D13335">
        <w:rPr>
          <w:rFonts w:ascii="Times New Roman" w:eastAsia="Calibri" w:hAnsi="Times New Roman" w:cs="Times New Roman"/>
          <w:spacing w:val="44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знания</w:t>
      </w:r>
      <w:r w:rsidRPr="00D13335">
        <w:rPr>
          <w:rFonts w:ascii="Times New Roman" w:eastAsia="Calibri" w:hAnsi="Times New Roman" w:cs="Times New Roman"/>
          <w:spacing w:val="44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в</w:t>
      </w:r>
      <w:r w:rsidRPr="00D13335">
        <w:rPr>
          <w:rFonts w:ascii="Times New Roman" w:eastAsia="Calibri" w:hAnsi="Times New Roman" w:cs="Times New Roman"/>
          <w:spacing w:val="44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защите</w:t>
      </w:r>
      <w:r w:rsidRPr="00D13335">
        <w:rPr>
          <w:rFonts w:ascii="Times New Roman" w:eastAsia="Calibri" w:hAnsi="Times New Roman" w:cs="Times New Roman"/>
          <w:spacing w:val="44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Родины</w:t>
      </w:r>
      <w:proofErr w:type="gramStart"/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  <w:r w:rsidRPr="00D13335">
        <w:rPr>
          <w:rFonts w:ascii="Times New Roman" w:eastAsia="Calibri" w:hAnsi="Times New Roman" w:cs="Times New Roman"/>
          <w:spacing w:val="44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Долг</w:t>
      </w:r>
      <w:r w:rsidRPr="00D13335">
        <w:rPr>
          <w:rFonts w:ascii="Times New Roman" w:eastAsia="Calibri" w:hAnsi="Times New Roman" w:cs="Times New Roman"/>
          <w:spacing w:val="44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гражданина</w:t>
      </w:r>
      <w:r w:rsidRPr="00D13335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перед</w:t>
      </w:r>
      <w:r w:rsidRPr="00D13335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обществом</w:t>
      </w:r>
      <w:r w:rsidRPr="00D1333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.</w:t>
      </w:r>
      <w:r w:rsidRPr="00D13335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Военные</w:t>
      </w:r>
      <w:r w:rsidRPr="00D13335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подвиги .</w:t>
      </w:r>
      <w:r w:rsidRPr="00D13335">
        <w:rPr>
          <w:rFonts w:ascii="Times New Roman" w:eastAsia="Calibri" w:hAnsi="Times New Roman" w:cs="Times New Roman"/>
          <w:spacing w:val="43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Честь</w:t>
      </w:r>
      <w:r w:rsidRPr="00D1333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.</w:t>
      </w:r>
      <w:r w:rsidRPr="00D13335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Доблесть</w:t>
      </w:r>
      <w:r w:rsidRPr="00D1333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>Тема</w:t>
      </w:r>
      <w:r w:rsidRPr="00D13335">
        <w:rPr>
          <w:rFonts w:ascii="Times New Roman" w:eastAsia="Calibri" w:hAnsi="Times New Roman" w:cs="Times New Roman"/>
          <w:b/>
          <w:spacing w:val="62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28</w:t>
      </w:r>
      <w:r w:rsidRPr="00D13335">
        <w:rPr>
          <w:rFonts w:ascii="Times New Roman" w:eastAsia="Calibri" w:hAnsi="Times New Roman" w:cs="Times New Roman"/>
          <w:b/>
          <w:spacing w:val="11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D13335">
        <w:rPr>
          <w:rFonts w:ascii="Times New Roman" w:eastAsia="Calibri" w:hAnsi="Times New Roman" w:cs="Times New Roman"/>
          <w:b/>
          <w:spacing w:val="62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Государство.</w:t>
      </w:r>
      <w:r w:rsidRPr="00D13335">
        <w:rPr>
          <w:rFonts w:ascii="Times New Roman" w:eastAsia="Calibri" w:hAnsi="Times New Roman" w:cs="Times New Roman"/>
          <w:b/>
          <w:spacing w:val="62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Россия</w:t>
      </w:r>
      <w:r w:rsidRPr="00D13335">
        <w:rPr>
          <w:rFonts w:ascii="Times New Roman" w:eastAsia="Calibri" w:hAnsi="Times New Roman" w:cs="Times New Roman"/>
          <w:b/>
          <w:spacing w:val="63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—</w:t>
      </w:r>
      <w:r w:rsidRPr="00D13335">
        <w:rPr>
          <w:rFonts w:ascii="Times New Roman" w:eastAsia="Calibri" w:hAnsi="Times New Roman" w:cs="Times New Roman"/>
          <w:b/>
          <w:spacing w:val="62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наша</w:t>
      </w:r>
      <w:r w:rsidRPr="00D13335">
        <w:rPr>
          <w:rFonts w:ascii="Times New Roman" w:eastAsia="Calibri" w:hAnsi="Times New Roman" w:cs="Times New Roman"/>
          <w:b/>
          <w:spacing w:val="62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родина.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bidi="ru-RU"/>
        </w:rPr>
      </w:pP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Государство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как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объединяющее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начало.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Социальная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сторона</w:t>
      </w:r>
      <w:r w:rsidRPr="00D13335">
        <w:rPr>
          <w:rFonts w:ascii="Times New Roman" w:eastAsia="Calibri" w:hAnsi="Times New Roman" w:cs="Times New Roman"/>
          <w:color w:val="000000"/>
          <w:spacing w:val="-44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права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государства.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Что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такое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закон</w:t>
      </w:r>
      <w:proofErr w:type="gramStart"/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 xml:space="preserve"> .</w:t>
      </w:r>
      <w:proofErr w:type="gramEnd"/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Что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такое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Родина?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Что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такое государство? Необходимость быть гражданином. Российская</w:t>
      </w:r>
      <w:r w:rsidRPr="00D13335">
        <w:rPr>
          <w:rFonts w:ascii="Times New Roman" w:eastAsia="Calibri" w:hAnsi="Times New Roman" w:cs="Times New Roman"/>
          <w:color w:val="000000"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гражданская</w:t>
      </w:r>
      <w:r w:rsidRPr="00D13335">
        <w:rPr>
          <w:rFonts w:ascii="Times New Roman" w:eastAsia="Calibri" w:hAnsi="Times New Roman" w:cs="Times New Roman"/>
          <w:color w:val="000000"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идентичность.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Тема 29 . Гражданская идентичность</w:t>
      </w: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(практическое занятие).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Какими качествами должен обладать человек как гражданин. 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Тема 30 . Моя школа и мой класс</w:t>
      </w: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(практическое занятие).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Портрет школы или класса через добрые дела.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Тема  31 .  </w:t>
      </w:r>
      <w:proofErr w:type="gramStart"/>
      <w:r w:rsidRPr="00D1333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Человек</w:t>
      </w:r>
      <w:proofErr w:type="gramEnd"/>
      <w:r w:rsidRPr="00D1333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:  какой  он? </w:t>
      </w: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(практическое занятие).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Человек. Его образы в культуре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Духовность и нравственность как важнейшие качества человека 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Тема Человек и культура</w:t>
      </w: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(проект).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Итоговый проект: «Что значит быть человеком?» 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2580B" w:rsidRPr="00D13335" w:rsidRDefault="0002580B" w:rsidP="00D13335">
      <w:pPr>
        <w:widowControl w:val="0"/>
        <w:tabs>
          <w:tab w:val="left" w:pos="1434"/>
        </w:tabs>
        <w:autoSpaceDE w:val="0"/>
        <w:autoSpaceDN w:val="0"/>
        <w:spacing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</w:pPr>
      <w:r w:rsidRPr="00D13335"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  <w:t>Раздел №2 Планируемые результаты освоения учебного курса ОДНКНР на уровне основного общего образования</w:t>
      </w:r>
    </w:p>
    <w:p w:rsidR="0002580B" w:rsidRPr="00D13335" w:rsidRDefault="0002580B" w:rsidP="00D13335">
      <w:pPr>
        <w:autoSpaceDE w:val="0"/>
        <w:autoSpaceDN w:val="0"/>
        <w:adjustRightInd w:val="0"/>
        <w:spacing w:before="1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13335">
        <w:rPr>
          <w:rFonts w:ascii="Times New Roman" w:eastAsia="Calibri" w:hAnsi="Times New Roman" w:cs="Times New Roman"/>
          <w:b/>
          <w:i/>
          <w:w w:val="105"/>
          <w:sz w:val="28"/>
          <w:szCs w:val="28"/>
        </w:rPr>
        <w:t>Личностные</w:t>
      </w:r>
      <w:r w:rsidRPr="00D13335">
        <w:rPr>
          <w:rFonts w:ascii="Times New Roman" w:eastAsia="Calibri" w:hAnsi="Times New Roman" w:cs="Times New Roman"/>
          <w:b/>
          <w:i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i/>
          <w:w w:val="105"/>
          <w:sz w:val="28"/>
          <w:szCs w:val="28"/>
        </w:rPr>
        <w:t>результаты</w:t>
      </w:r>
      <w:r w:rsidRPr="00D13335">
        <w:rPr>
          <w:rFonts w:ascii="Times New Roman" w:eastAsia="Calibri" w:hAnsi="Times New Roman" w:cs="Times New Roman"/>
          <w:i/>
          <w:w w:val="105"/>
          <w:sz w:val="28"/>
          <w:szCs w:val="28"/>
        </w:rPr>
        <w:t xml:space="preserve"> 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 xml:space="preserve">освоения 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 xml:space="preserve">курса 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 xml:space="preserve">включают 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осознание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российской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гражданской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идентичности;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готовность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обучающихся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lastRenderedPageBreak/>
        <w:t>саморазвитию,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самостоятельности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личностному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самоопределению;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ценность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самостоятельности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инициативы;</w:t>
      </w:r>
      <w:r w:rsidRPr="00D13335">
        <w:rPr>
          <w:rFonts w:ascii="Times New Roman" w:eastAsia="Calibri" w:hAnsi="Times New Roman" w:cs="Times New Roman"/>
          <w:spacing w:val="-44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наличие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мотивации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целенаправленной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социально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значимой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деятельности;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proofErr w:type="spellStart"/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сформированность</w:t>
      </w:r>
      <w:proofErr w:type="spellEnd"/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внутренней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позиции  личности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как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особого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ценностного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отношения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себе,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окружающим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людям</w:t>
      </w:r>
      <w:r w:rsidRPr="00D13335">
        <w:rPr>
          <w:rFonts w:ascii="Times New Roman" w:eastAsia="Calibri" w:hAnsi="Times New Roman" w:cs="Times New Roman"/>
          <w:spacing w:val="2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жизни</w:t>
      </w:r>
      <w:r w:rsidRPr="00D13335">
        <w:rPr>
          <w:rFonts w:ascii="Times New Roman" w:eastAsia="Calibri" w:hAnsi="Times New Roman" w:cs="Times New Roman"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</w:t>
      </w:r>
      <w:r w:rsidRPr="00D13335">
        <w:rPr>
          <w:rFonts w:ascii="Times New Roman" w:eastAsia="Calibri" w:hAnsi="Times New Roman" w:cs="Times New Roman"/>
          <w:spacing w:val="2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целом.</w:t>
      </w:r>
      <w:proofErr w:type="gramEnd"/>
    </w:p>
    <w:p w:rsidR="0002580B" w:rsidRPr="00D13335" w:rsidRDefault="0002580B" w:rsidP="00D13335">
      <w:pPr>
        <w:widowControl w:val="0"/>
        <w:tabs>
          <w:tab w:val="left" w:pos="0"/>
        </w:tabs>
        <w:autoSpaceDE w:val="0"/>
        <w:autoSpaceDN w:val="0"/>
        <w:spacing w:before="121" w:after="0" w:line="240" w:lineRule="auto"/>
        <w:jc w:val="both"/>
        <w:outlineLvl w:val="4"/>
        <w:rPr>
          <w:rFonts w:ascii="Times New Roman" w:eastAsia="Georgia" w:hAnsi="Times New Roman" w:cs="Times New Roman"/>
          <w:b/>
          <w:bCs/>
          <w:sz w:val="28"/>
          <w:szCs w:val="28"/>
        </w:rPr>
      </w:pPr>
      <w:r w:rsidRPr="00D13335">
        <w:rPr>
          <w:rFonts w:ascii="Times New Roman" w:eastAsia="Georgia" w:hAnsi="Times New Roman" w:cs="Times New Roman"/>
          <w:b/>
          <w:bCs/>
          <w:w w:val="90"/>
          <w:sz w:val="28"/>
          <w:szCs w:val="28"/>
        </w:rPr>
        <w:t>1.Патриотическое</w:t>
      </w:r>
      <w:r w:rsidRPr="00D13335">
        <w:rPr>
          <w:rFonts w:ascii="Times New Roman" w:eastAsia="Georgia" w:hAnsi="Times New Roman" w:cs="Times New Roman"/>
          <w:b/>
          <w:bCs/>
          <w:spacing w:val="45"/>
          <w:w w:val="90"/>
          <w:sz w:val="28"/>
          <w:szCs w:val="28"/>
        </w:rPr>
        <w:t xml:space="preserve"> </w:t>
      </w:r>
      <w:r w:rsidRPr="00D13335">
        <w:rPr>
          <w:rFonts w:ascii="Times New Roman" w:eastAsia="Georgia" w:hAnsi="Times New Roman" w:cs="Times New Roman"/>
          <w:b/>
          <w:bCs/>
          <w:w w:val="90"/>
          <w:sz w:val="28"/>
          <w:szCs w:val="28"/>
        </w:rPr>
        <w:t>воспитание</w:t>
      </w:r>
    </w:p>
    <w:p w:rsidR="0002580B" w:rsidRPr="00D13335" w:rsidRDefault="0002580B" w:rsidP="00D13335">
      <w:pPr>
        <w:autoSpaceDE w:val="0"/>
        <w:autoSpaceDN w:val="0"/>
        <w:adjustRightInd w:val="0"/>
        <w:spacing w:before="3" w:after="0" w:line="240" w:lineRule="auto"/>
        <w:ind w:left="13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Самоопределение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(личностное,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профессиональное,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жизненное):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proofErr w:type="spellStart"/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сформированность</w:t>
      </w:r>
      <w:proofErr w:type="spellEnd"/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российской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 xml:space="preserve">гражданской 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идентичности: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патриотизма,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уважения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Отечеству,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прошлому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настоящему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многонационального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народа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России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через  представления</w:t>
      </w:r>
      <w:r w:rsidRPr="00D13335">
        <w:rPr>
          <w:rFonts w:ascii="Times New Roman" w:eastAsia="Calibri" w:hAnsi="Times New Roman" w:cs="Times New Roman"/>
          <w:spacing w:val="-44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об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исторической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роли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культур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народов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России,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традиционных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религий,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духовно-нравственных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ценностей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становлении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российской</w:t>
      </w:r>
      <w:r w:rsidRPr="00D13335">
        <w:rPr>
          <w:rFonts w:ascii="Times New Roman" w:eastAsia="Calibri" w:hAnsi="Times New Roman" w:cs="Times New Roman"/>
          <w:spacing w:val="2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государственности.</w:t>
      </w:r>
    </w:p>
    <w:p w:rsidR="0002580B" w:rsidRPr="00D13335" w:rsidRDefault="0002580B" w:rsidP="00D13335">
      <w:pPr>
        <w:widowControl w:val="0"/>
        <w:tabs>
          <w:tab w:val="left" w:pos="643"/>
        </w:tabs>
        <w:autoSpaceDE w:val="0"/>
        <w:autoSpaceDN w:val="0"/>
        <w:spacing w:before="122" w:after="0" w:line="240" w:lineRule="auto"/>
        <w:jc w:val="both"/>
        <w:outlineLvl w:val="4"/>
        <w:rPr>
          <w:rFonts w:ascii="Times New Roman" w:eastAsia="Georgia" w:hAnsi="Times New Roman" w:cs="Times New Roman"/>
          <w:b/>
          <w:bCs/>
          <w:sz w:val="28"/>
          <w:szCs w:val="28"/>
        </w:rPr>
      </w:pPr>
      <w:r w:rsidRPr="00D13335">
        <w:rPr>
          <w:rFonts w:ascii="Times New Roman" w:eastAsia="Georgia" w:hAnsi="Times New Roman" w:cs="Times New Roman"/>
          <w:b/>
          <w:bCs/>
          <w:w w:val="90"/>
          <w:sz w:val="28"/>
          <w:szCs w:val="28"/>
        </w:rPr>
        <w:t>2. Гражданское</w:t>
      </w:r>
      <w:r w:rsidRPr="00D13335">
        <w:rPr>
          <w:rFonts w:ascii="Times New Roman" w:eastAsia="Georgia" w:hAnsi="Times New Roman" w:cs="Times New Roman"/>
          <w:b/>
          <w:bCs/>
          <w:spacing w:val="47"/>
          <w:sz w:val="28"/>
          <w:szCs w:val="28"/>
        </w:rPr>
        <w:t xml:space="preserve"> </w:t>
      </w:r>
      <w:r w:rsidRPr="00D13335">
        <w:rPr>
          <w:rFonts w:ascii="Times New Roman" w:eastAsia="Georgia" w:hAnsi="Times New Roman" w:cs="Times New Roman"/>
          <w:b/>
          <w:bCs/>
          <w:w w:val="90"/>
          <w:sz w:val="28"/>
          <w:szCs w:val="28"/>
        </w:rPr>
        <w:t>воспитание</w:t>
      </w:r>
    </w:p>
    <w:p w:rsidR="0002580B" w:rsidRPr="00D13335" w:rsidRDefault="0002580B" w:rsidP="00D13335">
      <w:pPr>
        <w:autoSpaceDE w:val="0"/>
        <w:autoSpaceDN w:val="0"/>
        <w:adjustRightInd w:val="0"/>
        <w:spacing w:before="3" w:after="0" w:line="240" w:lineRule="auto"/>
        <w:ind w:left="13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- осознанность своей гражданской идентичности через знание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истории,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языка,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культуры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своего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народа,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своего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края,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основ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культурного наследия народов России и человечества и знание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основных норм морали, нравственных и духовных идеалов, хранимых</w:t>
      </w:r>
      <w:r w:rsidRPr="00D13335">
        <w:rPr>
          <w:rFonts w:ascii="Times New Roman" w:eastAsia="Calibri" w:hAnsi="Times New Roman" w:cs="Times New Roman"/>
          <w:spacing w:val="3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</w:t>
      </w:r>
      <w:r w:rsidRPr="00D13335">
        <w:rPr>
          <w:rFonts w:ascii="Times New Roman" w:eastAsia="Calibri" w:hAnsi="Times New Roman" w:cs="Times New Roman"/>
          <w:spacing w:val="3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культурных</w:t>
      </w:r>
      <w:r w:rsidRPr="00D13335">
        <w:rPr>
          <w:rFonts w:ascii="Times New Roman" w:eastAsia="Calibri" w:hAnsi="Times New Roman" w:cs="Times New Roman"/>
          <w:spacing w:val="3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традициях</w:t>
      </w:r>
      <w:r w:rsidRPr="00D13335">
        <w:rPr>
          <w:rFonts w:ascii="Times New Roman" w:eastAsia="Calibri" w:hAnsi="Times New Roman" w:cs="Times New Roman"/>
          <w:spacing w:val="3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народов</w:t>
      </w:r>
      <w:r w:rsidRPr="00D13335">
        <w:rPr>
          <w:rFonts w:ascii="Times New Roman" w:eastAsia="Calibri" w:hAnsi="Times New Roman" w:cs="Times New Roman"/>
          <w:spacing w:val="3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России,</w:t>
      </w:r>
      <w:r w:rsidRPr="00D13335">
        <w:rPr>
          <w:rFonts w:ascii="Times New Roman" w:eastAsia="Calibri" w:hAnsi="Times New Roman" w:cs="Times New Roman"/>
          <w:spacing w:val="38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готовность</w:t>
      </w:r>
      <w:r w:rsidRPr="00D13335">
        <w:rPr>
          <w:rFonts w:ascii="Times New Roman" w:eastAsia="Calibri" w:hAnsi="Times New Roman" w:cs="Times New Roman"/>
          <w:spacing w:val="3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на</w:t>
      </w:r>
      <w:r w:rsidRPr="00D13335">
        <w:rPr>
          <w:rFonts w:ascii="Times New Roman" w:eastAsia="Calibri" w:hAnsi="Times New Roman" w:cs="Times New Roman"/>
          <w:spacing w:val="-44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их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основе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сознательному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самоограничению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поступках,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поведении,</w:t>
      </w:r>
      <w:r w:rsidRPr="00D13335">
        <w:rPr>
          <w:rFonts w:ascii="Times New Roman" w:eastAsia="Calibri" w:hAnsi="Times New Roman" w:cs="Times New Roman"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расточительном</w:t>
      </w:r>
      <w:r w:rsidRPr="00D13335">
        <w:rPr>
          <w:rFonts w:ascii="Times New Roman" w:eastAsia="Calibri" w:hAnsi="Times New Roman" w:cs="Times New Roman"/>
          <w:spacing w:val="26"/>
          <w:w w:val="105"/>
          <w:sz w:val="28"/>
          <w:szCs w:val="28"/>
        </w:rPr>
        <w:t xml:space="preserve"> </w:t>
      </w:r>
      <w:proofErr w:type="spellStart"/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потребительстве</w:t>
      </w:r>
      <w:proofErr w:type="spellEnd"/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;</w:t>
      </w:r>
    </w:p>
    <w:p w:rsidR="0002580B" w:rsidRPr="00D13335" w:rsidRDefault="0002580B" w:rsidP="00D13335">
      <w:pPr>
        <w:autoSpaceDE w:val="0"/>
        <w:autoSpaceDN w:val="0"/>
        <w:adjustRightInd w:val="0"/>
        <w:spacing w:before="1" w:after="0" w:line="240" w:lineRule="auto"/>
        <w:ind w:left="13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 xml:space="preserve">- </w:t>
      </w:r>
      <w:proofErr w:type="spellStart"/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сформированность</w:t>
      </w:r>
      <w:proofErr w:type="spellEnd"/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понимания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принятия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гуманистических,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демократических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традиционных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ценностей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многонационального</w:t>
      </w:r>
      <w:r w:rsidRPr="00D13335">
        <w:rPr>
          <w:rFonts w:ascii="Times New Roman" w:eastAsia="Calibri" w:hAnsi="Times New Roman" w:cs="Times New Roman"/>
          <w:spacing w:val="3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российского</w:t>
      </w:r>
      <w:r w:rsidRPr="00D13335">
        <w:rPr>
          <w:rFonts w:ascii="Times New Roman" w:eastAsia="Calibri" w:hAnsi="Times New Roman" w:cs="Times New Roman"/>
          <w:spacing w:val="3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общества</w:t>
      </w:r>
      <w:r w:rsidRPr="00D13335">
        <w:rPr>
          <w:rFonts w:ascii="Times New Roman" w:eastAsia="Calibri" w:hAnsi="Times New Roman" w:cs="Times New Roman"/>
          <w:spacing w:val="3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</w:t>
      </w:r>
      <w:r w:rsidRPr="00D13335">
        <w:rPr>
          <w:rFonts w:ascii="Times New Roman" w:eastAsia="Calibri" w:hAnsi="Times New Roman" w:cs="Times New Roman"/>
          <w:spacing w:val="3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помощью</w:t>
      </w:r>
      <w:r w:rsidRPr="00D13335">
        <w:rPr>
          <w:rFonts w:ascii="Times New Roman" w:eastAsia="Calibri" w:hAnsi="Times New Roman" w:cs="Times New Roman"/>
          <w:spacing w:val="3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воспитания</w:t>
      </w:r>
      <w:r w:rsidRPr="00D13335">
        <w:rPr>
          <w:rFonts w:ascii="Times New Roman" w:eastAsia="Calibri" w:hAnsi="Times New Roman" w:cs="Times New Roman"/>
          <w:spacing w:val="3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способности</w:t>
      </w:r>
      <w:r w:rsidRPr="00D13335">
        <w:rPr>
          <w:rFonts w:ascii="Times New Roman" w:eastAsia="Calibri" w:hAnsi="Times New Roman" w:cs="Times New Roman"/>
          <w:spacing w:val="-44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духовному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развитию,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 xml:space="preserve">нравственному 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самосовершенствованию;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воспитание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веротерпимости,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уважительного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отношения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</w:t>
      </w:r>
      <w:r w:rsidRPr="00D13335">
        <w:rPr>
          <w:rFonts w:ascii="Times New Roman" w:eastAsia="Calibri" w:hAnsi="Times New Roman" w:cs="Times New Roman"/>
          <w:spacing w:val="-44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религиозным</w:t>
      </w:r>
      <w:r w:rsidRPr="00D13335">
        <w:rPr>
          <w:rFonts w:ascii="Times New Roman" w:eastAsia="Calibri" w:hAnsi="Times New Roman" w:cs="Times New Roman"/>
          <w:spacing w:val="38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чувствам,</w:t>
      </w:r>
      <w:r w:rsidRPr="00D13335">
        <w:rPr>
          <w:rFonts w:ascii="Times New Roman" w:eastAsia="Calibri" w:hAnsi="Times New Roman" w:cs="Times New Roman"/>
          <w:spacing w:val="38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взглядам</w:t>
      </w:r>
      <w:r w:rsidRPr="00D13335">
        <w:rPr>
          <w:rFonts w:ascii="Times New Roman" w:eastAsia="Calibri" w:hAnsi="Times New Roman" w:cs="Times New Roman"/>
          <w:spacing w:val="38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людей</w:t>
      </w:r>
      <w:r w:rsidRPr="00D13335">
        <w:rPr>
          <w:rFonts w:ascii="Times New Roman" w:eastAsia="Calibri" w:hAnsi="Times New Roman" w:cs="Times New Roman"/>
          <w:spacing w:val="38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или</w:t>
      </w:r>
      <w:r w:rsidRPr="00D13335">
        <w:rPr>
          <w:rFonts w:ascii="Times New Roman" w:eastAsia="Calibri" w:hAnsi="Times New Roman" w:cs="Times New Roman"/>
          <w:spacing w:val="38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их</w:t>
      </w:r>
      <w:r w:rsidRPr="00D13335">
        <w:rPr>
          <w:rFonts w:ascii="Times New Roman" w:eastAsia="Calibri" w:hAnsi="Times New Roman" w:cs="Times New Roman"/>
          <w:spacing w:val="38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отсутствию.</w:t>
      </w:r>
    </w:p>
    <w:p w:rsidR="0002580B" w:rsidRPr="00D13335" w:rsidRDefault="0002580B" w:rsidP="00D13335">
      <w:pPr>
        <w:widowControl w:val="0"/>
        <w:tabs>
          <w:tab w:val="left" w:pos="643"/>
        </w:tabs>
        <w:autoSpaceDE w:val="0"/>
        <w:autoSpaceDN w:val="0"/>
        <w:spacing w:before="92" w:after="0" w:line="240" w:lineRule="auto"/>
        <w:jc w:val="both"/>
        <w:outlineLvl w:val="4"/>
        <w:rPr>
          <w:rFonts w:ascii="Times New Roman" w:eastAsia="Georgia" w:hAnsi="Times New Roman" w:cs="Times New Roman"/>
          <w:b/>
          <w:bCs/>
          <w:sz w:val="28"/>
          <w:szCs w:val="28"/>
        </w:rPr>
      </w:pPr>
      <w:r w:rsidRPr="00D13335">
        <w:rPr>
          <w:rFonts w:ascii="Times New Roman" w:eastAsia="Georgia" w:hAnsi="Times New Roman" w:cs="Times New Roman"/>
          <w:b/>
          <w:bCs/>
          <w:w w:val="90"/>
          <w:sz w:val="28"/>
          <w:szCs w:val="28"/>
        </w:rPr>
        <w:t>3. Ценности</w:t>
      </w:r>
      <w:r w:rsidRPr="00D13335">
        <w:rPr>
          <w:rFonts w:ascii="Times New Roman" w:eastAsia="Georgia" w:hAnsi="Times New Roman" w:cs="Times New Roman"/>
          <w:b/>
          <w:bCs/>
          <w:spacing w:val="39"/>
          <w:w w:val="90"/>
          <w:sz w:val="28"/>
          <w:szCs w:val="28"/>
        </w:rPr>
        <w:t xml:space="preserve"> </w:t>
      </w:r>
      <w:r w:rsidRPr="00D13335">
        <w:rPr>
          <w:rFonts w:ascii="Times New Roman" w:eastAsia="Georgia" w:hAnsi="Times New Roman" w:cs="Times New Roman"/>
          <w:b/>
          <w:bCs/>
          <w:w w:val="90"/>
          <w:sz w:val="28"/>
          <w:szCs w:val="28"/>
        </w:rPr>
        <w:t>познавательной</w:t>
      </w:r>
      <w:r w:rsidRPr="00D13335">
        <w:rPr>
          <w:rFonts w:ascii="Times New Roman" w:eastAsia="Georgia" w:hAnsi="Times New Roman" w:cs="Times New Roman"/>
          <w:b/>
          <w:bCs/>
          <w:spacing w:val="40"/>
          <w:w w:val="90"/>
          <w:sz w:val="28"/>
          <w:szCs w:val="28"/>
        </w:rPr>
        <w:t xml:space="preserve"> </w:t>
      </w:r>
      <w:r w:rsidRPr="00D13335">
        <w:rPr>
          <w:rFonts w:ascii="Times New Roman" w:eastAsia="Georgia" w:hAnsi="Times New Roman" w:cs="Times New Roman"/>
          <w:b/>
          <w:bCs/>
          <w:w w:val="90"/>
          <w:sz w:val="28"/>
          <w:szCs w:val="28"/>
        </w:rPr>
        <w:t>деятельности</w:t>
      </w:r>
    </w:p>
    <w:p w:rsidR="0002580B" w:rsidRPr="00D13335" w:rsidRDefault="0002580B" w:rsidP="00D13335">
      <w:pPr>
        <w:autoSpaceDE w:val="0"/>
        <w:autoSpaceDN w:val="0"/>
        <w:adjustRightInd w:val="0"/>
        <w:spacing w:before="4" w:after="0" w:line="240" w:lineRule="auto"/>
        <w:ind w:left="136" w:firstLine="2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Сформированность</w:t>
      </w:r>
      <w:proofErr w:type="spellEnd"/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 xml:space="preserve"> целостного мировоззрения, соответствующего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современному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уровню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развития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науки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общественной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практики,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учитывающего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социальное,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культурное,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языковое,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духовное</w:t>
      </w:r>
      <w:r w:rsidRPr="00D13335">
        <w:rPr>
          <w:rFonts w:ascii="Times New Roman" w:eastAsia="Calibri" w:hAnsi="Times New Roman" w:cs="Times New Roman"/>
          <w:spacing w:val="2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многообразие</w:t>
      </w:r>
      <w:r w:rsidRPr="00D13335">
        <w:rPr>
          <w:rFonts w:ascii="Times New Roman" w:eastAsia="Calibri" w:hAnsi="Times New Roman" w:cs="Times New Roman"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современного</w:t>
      </w:r>
      <w:r w:rsidRPr="00D13335">
        <w:rPr>
          <w:rFonts w:ascii="Times New Roman" w:eastAsia="Calibri" w:hAnsi="Times New Roman" w:cs="Times New Roman"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мира.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ind w:left="136" w:firstLine="2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5E62063D" wp14:editId="71962E2B">
                <wp:simplePos x="0" y="0"/>
                <wp:positionH relativeFrom="page">
                  <wp:posOffset>1918335</wp:posOffset>
                </wp:positionH>
                <wp:positionV relativeFrom="paragraph">
                  <wp:posOffset>210820</wp:posOffset>
                </wp:positionV>
                <wp:extent cx="41910" cy="0"/>
                <wp:effectExtent l="13335" t="18415" r="11430" b="10160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" strokeweight=".49989mm">
                <w10:wrap anchorx="page"/>
              </v:line>
            </w:pict>
          </mc:Fallback>
        </mc:AlternateContent>
      </w:r>
      <w:proofErr w:type="spellStart"/>
      <w:r w:rsidRPr="00D13335">
        <w:rPr>
          <w:rFonts w:ascii="Times New Roman" w:eastAsia="Calibri" w:hAnsi="Times New Roman" w:cs="Times New Roman"/>
          <w:w w:val="105"/>
          <w:sz w:val="28"/>
          <w:szCs w:val="28"/>
          <w:u w:val="single"/>
        </w:rPr>
        <w:t>Смыслообразование</w:t>
      </w:r>
      <w:proofErr w:type="spellEnd"/>
      <w:r w:rsidRPr="00D13335">
        <w:rPr>
          <w:rFonts w:ascii="Times New Roman" w:eastAsia="Calibri" w:hAnsi="Times New Roman" w:cs="Times New Roman"/>
          <w:w w:val="105"/>
          <w:sz w:val="28"/>
          <w:szCs w:val="28"/>
          <w:u w:val="single"/>
        </w:rPr>
        <w:t>: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 xml:space="preserve"> </w:t>
      </w:r>
      <w:proofErr w:type="spellStart"/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сформированность</w:t>
      </w:r>
      <w:proofErr w:type="spellEnd"/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 xml:space="preserve"> ответственного отношения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учению,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готовности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proofErr w:type="gramStart"/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способности</w:t>
      </w:r>
      <w:proofErr w:type="gramEnd"/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обучающихся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нравственному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самосовершенствованию;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воспитание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веротерпимости,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уважительного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отношения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религиозным</w:t>
      </w:r>
      <w:r w:rsidRPr="00D13335">
        <w:rPr>
          <w:rFonts w:ascii="Times New Roman" w:eastAsia="Calibri" w:hAnsi="Times New Roman" w:cs="Times New Roman"/>
          <w:spacing w:val="-44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чувствам,</w:t>
      </w:r>
      <w:r w:rsidRPr="00D13335">
        <w:rPr>
          <w:rFonts w:ascii="Times New Roman" w:eastAsia="Calibri" w:hAnsi="Times New Roman" w:cs="Times New Roman"/>
          <w:spacing w:val="28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взглядам</w:t>
      </w:r>
      <w:r w:rsidRPr="00D13335">
        <w:rPr>
          <w:rFonts w:ascii="Times New Roman" w:eastAsia="Calibri" w:hAnsi="Times New Roman" w:cs="Times New Roman"/>
          <w:spacing w:val="29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людей</w:t>
      </w:r>
      <w:r w:rsidRPr="00D13335">
        <w:rPr>
          <w:rFonts w:ascii="Times New Roman" w:eastAsia="Calibri" w:hAnsi="Times New Roman" w:cs="Times New Roman"/>
          <w:spacing w:val="28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или</w:t>
      </w:r>
      <w:r w:rsidRPr="00D13335">
        <w:rPr>
          <w:rFonts w:ascii="Times New Roman" w:eastAsia="Calibri" w:hAnsi="Times New Roman" w:cs="Times New Roman"/>
          <w:spacing w:val="29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их</w:t>
      </w:r>
      <w:r w:rsidRPr="00D13335">
        <w:rPr>
          <w:rFonts w:ascii="Times New Roman" w:eastAsia="Calibri" w:hAnsi="Times New Roman" w:cs="Times New Roman"/>
          <w:spacing w:val="29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отсутствию.</w:t>
      </w:r>
    </w:p>
    <w:p w:rsidR="0002580B" w:rsidRPr="00D13335" w:rsidRDefault="0002580B" w:rsidP="00D13335">
      <w:pPr>
        <w:widowControl w:val="0"/>
        <w:tabs>
          <w:tab w:val="left" w:pos="0"/>
        </w:tabs>
        <w:autoSpaceDE w:val="0"/>
        <w:autoSpaceDN w:val="0"/>
        <w:spacing w:before="122" w:after="0" w:line="240" w:lineRule="auto"/>
        <w:jc w:val="both"/>
        <w:outlineLvl w:val="4"/>
        <w:rPr>
          <w:rFonts w:ascii="Times New Roman" w:eastAsia="Georgia" w:hAnsi="Times New Roman" w:cs="Times New Roman"/>
          <w:b/>
          <w:bCs/>
          <w:sz w:val="28"/>
          <w:szCs w:val="28"/>
        </w:rPr>
      </w:pPr>
      <w:r w:rsidRPr="00D13335">
        <w:rPr>
          <w:rFonts w:ascii="Times New Roman" w:eastAsia="Georgia" w:hAnsi="Times New Roman" w:cs="Times New Roman"/>
          <w:b/>
          <w:bCs/>
          <w:w w:val="90"/>
          <w:sz w:val="28"/>
          <w:szCs w:val="28"/>
        </w:rPr>
        <w:t xml:space="preserve">  4.Духовно-нравственное</w:t>
      </w:r>
      <w:r w:rsidRPr="00D13335">
        <w:rPr>
          <w:rFonts w:ascii="Times New Roman" w:eastAsia="Georgia" w:hAnsi="Times New Roman" w:cs="Times New Roman"/>
          <w:b/>
          <w:bCs/>
          <w:spacing w:val="45"/>
          <w:sz w:val="28"/>
          <w:szCs w:val="28"/>
        </w:rPr>
        <w:t xml:space="preserve"> </w:t>
      </w:r>
      <w:r w:rsidRPr="00D13335">
        <w:rPr>
          <w:rFonts w:ascii="Times New Roman" w:eastAsia="Georgia" w:hAnsi="Times New Roman" w:cs="Times New Roman"/>
          <w:b/>
          <w:bCs/>
          <w:w w:val="90"/>
          <w:sz w:val="28"/>
          <w:szCs w:val="28"/>
        </w:rPr>
        <w:t>воспитание</w:t>
      </w:r>
    </w:p>
    <w:p w:rsidR="0002580B" w:rsidRPr="00D13335" w:rsidRDefault="0002580B" w:rsidP="00D13335">
      <w:pPr>
        <w:autoSpaceDE w:val="0"/>
        <w:autoSpaceDN w:val="0"/>
        <w:adjustRightInd w:val="0"/>
        <w:spacing w:before="3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proofErr w:type="gramStart"/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Сформированность</w:t>
      </w:r>
      <w:proofErr w:type="spellEnd"/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 xml:space="preserve"> осознанного, уважительного и доброжела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тельного</w:t>
      </w:r>
      <w:r w:rsidRPr="00D13335">
        <w:rPr>
          <w:rFonts w:ascii="Times New Roman" w:eastAsia="Calibri" w:hAnsi="Times New Roman" w:cs="Times New Roman"/>
          <w:spacing w:val="-8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отношения</w:t>
      </w:r>
      <w:r w:rsidRPr="00D13335">
        <w:rPr>
          <w:rFonts w:ascii="Times New Roman" w:eastAsia="Calibri" w:hAnsi="Times New Roman" w:cs="Times New Roman"/>
          <w:spacing w:val="-8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к</w:t>
      </w:r>
      <w:r w:rsidRPr="00D13335">
        <w:rPr>
          <w:rFonts w:ascii="Times New Roman" w:eastAsia="Calibri" w:hAnsi="Times New Roman" w:cs="Times New Roman"/>
          <w:spacing w:val="-8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другому</w:t>
      </w:r>
      <w:r w:rsidRPr="00D13335">
        <w:rPr>
          <w:rFonts w:ascii="Times New Roman" w:eastAsia="Calibri" w:hAnsi="Times New Roman" w:cs="Times New Roman"/>
          <w:spacing w:val="-8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человеку,</w:t>
      </w:r>
      <w:r w:rsidRPr="00D13335">
        <w:rPr>
          <w:rFonts w:ascii="Times New Roman" w:eastAsia="Calibri" w:hAnsi="Times New Roman" w:cs="Times New Roman"/>
          <w:spacing w:val="-8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его</w:t>
      </w:r>
      <w:r w:rsidRPr="00D13335">
        <w:rPr>
          <w:rFonts w:ascii="Times New Roman" w:eastAsia="Calibri" w:hAnsi="Times New Roman" w:cs="Times New Roman"/>
          <w:spacing w:val="-8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мнению,</w:t>
      </w:r>
      <w:r w:rsidRPr="00D13335">
        <w:rPr>
          <w:rFonts w:ascii="Times New Roman" w:eastAsia="Calibri" w:hAnsi="Times New Roman" w:cs="Times New Roman"/>
          <w:spacing w:val="-8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 xml:space="preserve">мировоззрению, культуре, языку, вере, гражданской позиции, к истории, культуре,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lastRenderedPageBreak/>
        <w:t>религии, традициям, языкам, ценностям народов</w:t>
      </w:r>
      <w:r w:rsidRPr="00D13335">
        <w:rPr>
          <w:rFonts w:ascii="Times New Roman" w:eastAsia="Calibri" w:hAnsi="Times New Roman" w:cs="Times New Roman"/>
          <w:spacing w:val="20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родного</w:t>
      </w:r>
      <w:r w:rsidRPr="00D13335">
        <w:rPr>
          <w:rFonts w:ascii="Times New Roman" w:eastAsia="Calibri" w:hAnsi="Times New Roman" w:cs="Times New Roman"/>
          <w:spacing w:val="21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края,</w:t>
      </w:r>
      <w:r w:rsidRPr="00D13335">
        <w:rPr>
          <w:rFonts w:ascii="Times New Roman" w:eastAsia="Calibri" w:hAnsi="Times New Roman" w:cs="Times New Roman"/>
          <w:spacing w:val="21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России</w:t>
      </w:r>
      <w:r w:rsidRPr="00D13335">
        <w:rPr>
          <w:rFonts w:ascii="Times New Roman" w:eastAsia="Calibri" w:hAnsi="Times New Roman" w:cs="Times New Roman"/>
          <w:spacing w:val="20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21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народов</w:t>
      </w:r>
      <w:r w:rsidRPr="00D13335">
        <w:rPr>
          <w:rFonts w:ascii="Times New Roman" w:eastAsia="Calibri" w:hAnsi="Times New Roman" w:cs="Times New Roman"/>
          <w:spacing w:val="21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мира;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before="1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освоение</w:t>
      </w:r>
      <w:r w:rsidRPr="00D13335">
        <w:rPr>
          <w:rFonts w:ascii="Times New Roman" w:eastAsia="Calibri" w:hAnsi="Times New Roman" w:cs="Times New Roman"/>
          <w:spacing w:val="-4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социальных</w:t>
      </w:r>
      <w:r w:rsidRPr="00D13335">
        <w:rPr>
          <w:rFonts w:ascii="Times New Roman" w:eastAsia="Calibri" w:hAnsi="Times New Roman" w:cs="Times New Roman"/>
          <w:spacing w:val="-3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норм,</w:t>
      </w:r>
      <w:r w:rsidRPr="00D13335">
        <w:rPr>
          <w:rFonts w:ascii="Times New Roman" w:eastAsia="Calibri" w:hAnsi="Times New Roman" w:cs="Times New Roman"/>
          <w:spacing w:val="-3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правил</w:t>
      </w:r>
      <w:r w:rsidRPr="00D13335">
        <w:rPr>
          <w:rFonts w:ascii="Times New Roman" w:eastAsia="Calibri" w:hAnsi="Times New Roman" w:cs="Times New Roman"/>
          <w:spacing w:val="-4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поведения,</w:t>
      </w:r>
      <w:r w:rsidRPr="00D13335">
        <w:rPr>
          <w:rFonts w:ascii="Times New Roman" w:eastAsia="Calibri" w:hAnsi="Times New Roman" w:cs="Times New Roman"/>
          <w:spacing w:val="-3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ролей</w:t>
      </w:r>
      <w:r w:rsidRPr="00D13335">
        <w:rPr>
          <w:rFonts w:ascii="Times New Roman" w:eastAsia="Calibri" w:hAnsi="Times New Roman" w:cs="Times New Roman"/>
          <w:spacing w:val="-3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-3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форм</w:t>
      </w:r>
      <w:r w:rsidRPr="00D13335">
        <w:rPr>
          <w:rFonts w:ascii="Times New Roman" w:eastAsia="Calibri" w:hAnsi="Times New Roman" w:cs="Times New Roman"/>
          <w:spacing w:val="-46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социальной жизни в группах и сообществах, включая взрослые</w:t>
      </w:r>
      <w:r w:rsidRPr="00D13335">
        <w:rPr>
          <w:rFonts w:ascii="Times New Roman" w:eastAsia="Calibri" w:hAnsi="Times New Roman" w:cs="Times New Roman"/>
          <w:spacing w:val="-46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21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социальные</w:t>
      </w:r>
      <w:r w:rsidRPr="00D13335">
        <w:rPr>
          <w:rFonts w:ascii="Times New Roman" w:eastAsia="Calibri" w:hAnsi="Times New Roman" w:cs="Times New Roman"/>
          <w:spacing w:val="21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сообщества;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proofErr w:type="gramStart"/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сформированность</w:t>
      </w:r>
      <w:proofErr w:type="spellEnd"/>
      <w:r w:rsidRPr="00D13335">
        <w:rPr>
          <w:rFonts w:ascii="Times New Roman" w:eastAsia="Calibri" w:hAnsi="Times New Roman" w:cs="Times New Roman"/>
          <w:spacing w:val="1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нравственной</w:t>
      </w:r>
      <w:r w:rsidRPr="00D13335">
        <w:rPr>
          <w:rFonts w:ascii="Times New Roman" w:eastAsia="Calibri" w:hAnsi="Times New Roman" w:cs="Times New Roman"/>
          <w:spacing w:val="1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рефлексии</w:t>
      </w:r>
      <w:r w:rsidRPr="00D13335">
        <w:rPr>
          <w:rFonts w:ascii="Times New Roman" w:eastAsia="Calibri" w:hAnsi="Times New Roman" w:cs="Times New Roman"/>
          <w:spacing w:val="1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1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компетентности</w:t>
      </w:r>
      <w:r w:rsidRPr="00D13335">
        <w:rPr>
          <w:rFonts w:ascii="Times New Roman" w:eastAsia="Calibri" w:hAnsi="Times New Roman" w:cs="Times New Roman"/>
          <w:spacing w:val="4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</w:t>
      </w:r>
      <w:r w:rsidRPr="00D13335">
        <w:rPr>
          <w:rFonts w:ascii="Times New Roman" w:eastAsia="Calibri" w:hAnsi="Times New Roman" w:cs="Times New Roman"/>
          <w:spacing w:val="4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решении</w:t>
      </w:r>
      <w:r w:rsidRPr="00D13335">
        <w:rPr>
          <w:rFonts w:ascii="Times New Roman" w:eastAsia="Calibri" w:hAnsi="Times New Roman" w:cs="Times New Roman"/>
          <w:spacing w:val="4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моральных</w:t>
      </w:r>
      <w:r w:rsidRPr="00D13335">
        <w:rPr>
          <w:rFonts w:ascii="Times New Roman" w:eastAsia="Calibri" w:hAnsi="Times New Roman" w:cs="Times New Roman"/>
          <w:spacing w:val="4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проблем</w:t>
      </w:r>
      <w:r w:rsidRPr="00D13335">
        <w:rPr>
          <w:rFonts w:ascii="Times New Roman" w:eastAsia="Calibri" w:hAnsi="Times New Roman" w:cs="Times New Roman"/>
          <w:spacing w:val="4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на</w:t>
      </w:r>
      <w:r w:rsidRPr="00D13335">
        <w:rPr>
          <w:rFonts w:ascii="Times New Roman" w:eastAsia="Calibri" w:hAnsi="Times New Roman" w:cs="Times New Roman"/>
          <w:spacing w:val="4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основе</w:t>
      </w:r>
      <w:r w:rsidRPr="00D13335">
        <w:rPr>
          <w:rFonts w:ascii="Times New Roman" w:eastAsia="Calibri" w:hAnsi="Times New Roman" w:cs="Times New Roman"/>
          <w:spacing w:val="4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личностного</w:t>
      </w:r>
      <w:r w:rsidRPr="00D13335">
        <w:rPr>
          <w:rFonts w:ascii="Times New Roman" w:eastAsia="Calibri" w:hAnsi="Times New Roman" w:cs="Times New Roman"/>
          <w:spacing w:val="4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выбора,</w:t>
      </w:r>
      <w:r w:rsidRPr="00D13335">
        <w:rPr>
          <w:rFonts w:ascii="Times New Roman" w:eastAsia="Calibri" w:hAnsi="Times New Roman" w:cs="Times New Roman"/>
          <w:spacing w:val="3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нравственных</w:t>
      </w:r>
      <w:r w:rsidRPr="00D13335">
        <w:rPr>
          <w:rFonts w:ascii="Times New Roman" w:eastAsia="Calibri" w:hAnsi="Times New Roman" w:cs="Times New Roman"/>
          <w:spacing w:val="3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чувств</w:t>
      </w:r>
      <w:r w:rsidRPr="00D13335">
        <w:rPr>
          <w:rFonts w:ascii="Times New Roman" w:eastAsia="Calibri" w:hAnsi="Times New Roman" w:cs="Times New Roman"/>
          <w:spacing w:val="3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3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нравственного</w:t>
      </w:r>
      <w:r w:rsidRPr="00D13335">
        <w:rPr>
          <w:rFonts w:ascii="Times New Roman" w:eastAsia="Calibri" w:hAnsi="Times New Roman" w:cs="Times New Roman"/>
          <w:spacing w:val="3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поведения,</w:t>
      </w:r>
      <w:r w:rsidRPr="00D13335">
        <w:rPr>
          <w:rFonts w:ascii="Times New Roman" w:eastAsia="Calibri" w:hAnsi="Times New Roman" w:cs="Times New Roman"/>
          <w:spacing w:val="3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осознанного</w:t>
      </w:r>
      <w:r w:rsidRPr="00D13335">
        <w:rPr>
          <w:rFonts w:ascii="Times New Roman" w:eastAsia="Calibri" w:hAnsi="Times New Roman" w:cs="Times New Roman"/>
          <w:spacing w:val="13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14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ответственного</w:t>
      </w:r>
      <w:r w:rsidRPr="00D13335">
        <w:rPr>
          <w:rFonts w:ascii="Times New Roman" w:eastAsia="Calibri" w:hAnsi="Times New Roman" w:cs="Times New Roman"/>
          <w:spacing w:val="14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отношения</w:t>
      </w:r>
      <w:r w:rsidRPr="00D13335">
        <w:rPr>
          <w:rFonts w:ascii="Times New Roman" w:eastAsia="Calibri" w:hAnsi="Times New Roman" w:cs="Times New Roman"/>
          <w:spacing w:val="14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</w:t>
      </w:r>
      <w:r w:rsidRPr="00D13335">
        <w:rPr>
          <w:rFonts w:ascii="Times New Roman" w:eastAsia="Calibri" w:hAnsi="Times New Roman" w:cs="Times New Roman"/>
          <w:spacing w:val="14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собственным</w:t>
      </w:r>
      <w:r w:rsidRPr="00D13335">
        <w:rPr>
          <w:rFonts w:ascii="Times New Roman" w:eastAsia="Calibri" w:hAnsi="Times New Roman" w:cs="Times New Roman"/>
          <w:spacing w:val="13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поступкам;</w:t>
      </w:r>
      <w:r w:rsidRPr="00D13335">
        <w:rPr>
          <w:rFonts w:ascii="Times New Roman" w:eastAsia="Calibri" w:hAnsi="Times New Roman" w:cs="Times New Roman"/>
          <w:spacing w:val="-43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осознание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значения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семьи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жизни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человека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общества;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принятие</w:t>
      </w:r>
      <w:r w:rsidRPr="00D13335">
        <w:rPr>
          <w:rFonts w:ascii="Times New Roman" w:eastAsia="Calibri" w:hAnsi="Times New Roman" w:cs="Times New Roman"/>
          <w:spacing w:val="2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ценности</w:t>
      </w:r>
      <w:r w:rsidRPr="00D13335">
        <w:rPr>
          <w:rFonts w:ascii="Times New Roman" w:eastAsia="Calibri" w:hAnsi="Times New Roman" w:cs="Times New Roman"/>
          <w:spacing w:val="2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семейной</w:t>
      </w:r>
      <w:r w:rsidRPr="00D13335">
        <w:rPr>
          <w:rFonts w:ascii="Times New Roman" w:eastAsia="Calibri" w:hAnsi="Times New Roman" w:cs="Times New Roman"/>
          <w:spacing w:val="2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жизни;</w:t>
      </w:r>
      <w:r w:rsidRPr="00D13335">
        <w:rPr>
          <w:rFonts w:ascii="Times New Roman" w:eastAsia="Calibri" w:hAnsi="Times New Roman" w:cs="Times New Roman"/>
          <w:spacing w:val="2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уважительное</w:t>
      </w:r>
      <w:r w:rsidRPr="00D13335">
        <w:rPr>
          <w:rFonts w:ascii="Times New Roman" w:eastAsia="Calibri" w:hAnsi="Times New Roman" w:cs="Times New Roman"/>
          <w:spacing w:val="2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2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заботливое</w:t>
      </w:r>
      <w:r w:rsidRPr="00D13335">
        <w:rPr>
          <w:rFonts w:ascii="Times New Roman" w:eastAsia="Calibri" w:hAnsi="Times New Roman" w:cs="Times New Roman"/>
          <w:spacing w:val="-44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отношение</w:t>
      </w:r>
      <w:r w:rsidRPr="00D13335">
        <w:rPr>
          <w:rFonts w:ascii="Times New Roman" w:eastAsia="Calibri" w:hAnsi="Times New Roman" w:cs="Times New Roman"/>
          <w:spacing w:val="42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</w:t>
      </w:r>
      <w:r w:rsidRPr="00D13335">
        <w:rPr>
          <w:rFonts w:ascii="Times New Roman" w:eastAsia="Calibri" w:hAnsi="Times New Roman" w:cs="Times New Roman"/>
          <w:spacing w:val="43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членам</w:t>
      </w:r>
      <w:r w:rsidRPr="00D13335">
        <w:rPr>
          <w:rFonts w:ascii="Times New Roman" w:eastAsia="Calibri" w:hAnsi="Times New Roman" w:cs="Times New Roman"/>
          <w:spacing w:val="42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своей</w:t>
      </w:r>
      <w:r w:rsidRPr="00D13335">
        <w:rPr>
          <w:rFonts w:ascii="Times New Roman" w:eastAsia="Calibri" w:hAnsi="Times New Roman" w:cs="Times New Roman"/>
          <w:spacing w:val="43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семьи</w:t>
      </w:r>
      <w:r w:rsidRPr="00D13335">
        <w:rPr>
          <w:rFonts w:ascii="Times New Roman" w:eastAsia="Calibri" w:hAnsi="Times New Roman" w:cs="Times New Roman"/>
          <w:spacing w:val="42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через</w:t>
      </w:r>
      <w:r w:rsidRPr="00D13335">
        <w:rPr>
          <w:rFonts w:ascii="Times New Roman" w:eastAsia="Calibri" w:hAnsi="Times New Roman" w:cs="Times New Roman"/>
          <w:spacing w:val="43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знание</w:t>
      </w:r>
      <w:r w:rsidRPr="00D13335">
        <w:rPr>
          <w:rFonts w:ascii="Times New Roman" w:eastAsia="Calibri" w:hAnsi="Times New Roman" w:cs="Times New Roman"/>
          <w:spacing w:val="42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основных</w:t>
      </w:r>
      <w:r w:rsidRPr="00D13335">
        <w:rPr>
          <w:rFonts w:ascii="Times New Roman" w:eastAsia="Calibri" w:hAnsi="Times New Roman" w:cs="Times New Roman"/>
          <w:spacing w:val="43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норм</w:t>
      </w:r>
      <w:r w:rsidRPr="00D13335">
        <w:rPr>
          <w:rFonts w:ascii="Times New Roman" w:eastAsia="Calibri" w:hAnsi="Times New Roman" w:cs="Times New Roman"/>
          <w:spacing w:val="-44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морали,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нравственных,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духовных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идеалов,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хранимых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культурных</w:t>
      </w:r>
      <w:r w:rsidRPr="00D13335">
        <w:rPr>
          <w:rFonts w:ascii="Times New Roman" w:eastAsia="Calibri" w:hAnsi="Times New Roman" w:cs="Times New Roman"/>
          <w:spacing w:val="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традициях</w:t>
      </w:r>
      <w:r w:rsidRPr="00D13335">
        <w:rPr>
          <w:rFonts w:ascii="Times New Roman" w:eastAsia="Calibri" w:hAnsi="Times New Roman" w:cs="Times New Roman"/>
          <w:spacing w:val="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народов</w:t>
      </w:r>
      <w:r w:rsidRPr="00D13335">
        <w:rPr>
          <w:rFonts w:ascii="Times New Roman" w:eastAsia="Calibri" w:hAnsi="Times New Roman" w:cs="Times New Roman"/>
          <w:spacing w:val="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России;</w:t>
      </w:r>
      <w:proofErr w:type="gramEnd"/>
      <w:r w:rsidRPr="00D13335">
        <w:rPr>
          <w:rFonts w:ascii="Times New Roman" w:eastAsia="Calibri" w:hAnsi="Times New Roman" w:cs="Times New Roman"/>
          <w:spacing w:val="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готовность</w:t>
      </w:r>
      <w:r w:rsidRPr="00D13335">
        <w:rPr>
          <w:rFonts w:ascii="Times New Roman" w:eastAsia="Calibri" w:hAnsi="Times New Roman" w:cs="Times New Roman"/>
          <w:spacing w:val="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на</w:t>
      </w:r>
      <w:r w:rsidRPr="00D13335">
        <w:rPr>
          <w:rFonts w:ascii="Times New Roman" w:eastAsia="Calibri" w:hAnsi="Times New Roman" w:cs="Times New Roman"/>
          <w:spacing w:val="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их</w:t>
      </w:r>
      <w:r w:rsidRPr="00D13335">
        <w:rPr>
          <w:rFonts w:ascii="Times New Roman" w:eastAsia="Calibri" w:hAnsi="Times New Roman" w:cs="Times New Roman"/>
          <w:spacing w:val="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основе</w:t>
      </w:r>
      <w:r w:rsidRPr="00D13335">
        <w:rPr>
          <w:rFonts w:ascii="Times New Roman" w:eastAsia="Calibri" w:hAnsi="Times New Roman" w:cs="Times New Roman"/>
          <w:spacing w:val="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</w:t>
      </w:r>
      <w:r w:rsidRPr="00D13335">
        <w:rPr>
          <w:rFonts w:ascii="Times New Roman" w:eastAsia="Calibri" w:hAnsi="Times New Roman" w:cs="Times New Roman"/>
          <w:spacing w:val="-44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сознательному</w:t>
      </w:r>
      <w:r w:rsidRPr="00D13335">
        <w:rPr>
          <w:rFonts w:ascii="Times New Roman" w:eastAsia="Calibri" w:hAnsi="Times New Roman" w:cs="Times New Roman"/>
          <w:spacing w:val="19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самоограничению</w:t>
      </w:r>
      <w:r w:rsidRPr="00D13335">
        <w:rPr>
          <w:rFonts w:ascii="Times New Roman" w:eastAsia="Calibri" w:hAnsi="Times New Roman" w:cs="Times New Roman"/>
          <w:spacing w:val="19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</w:t>
      </w:r>
      <w:r w:rsidRPr="00D13335">
        <w:rPr>
          <w:rFonts w:ascii="Times New Roman" w:eastAsia="Calibri" w:hAnsi="Times New Roman" w:cs="Times New Roman"/>
          <w:spacing w:val="19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поступках,</w:t>
      </w:r>
      <w:r w:rsidRPr="00D13335">
        <w:rPr>
          <w:rFonts w:ascii="Times New Roman" w:eastAsia="Calibri" w:hAnsi="Times New Roman" w:cs="Times New Roman"/>
          <w:spacing w:val="19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поведении,</w:t>
      </w:r>
      <w:r w:rsidRPr="00D13335">
        <w:rPr>
          <w:rFonts w:ascii="Times New Roman" w:eastAsia="Calibri" w:hAnsi="Times New Roman" w:cs="Times New Roman"/>
          <w:spacing w:val="19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рас</w:t>
      </w:r>
      <w:r w:rsidRPr="00D13335">
        <w:rPr>
          <w:rFonts w:ascii="Times New Roman" w:eastAsia="Calibri" w:hAnsi="Times New Roman" w:cs="Times New Roman"/>
          <w:sz w:val="28"/>
          <w:szCs w:val="28"/>
        </w:rPr>
        <w:t>точительном</w:t>
      </w:r>
      <w:r w:rsidRPr="00D13335">
        <w:rPr>
          <w:rFonts w:ascii="Times New Roman" w:eastAsia="Calibri" w:hAnsi="Times New Roman" w:cs="Times New Roman"/>
          <w:spacing w:val="73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потреблении</w:t>
      </w:r>
      <w:proofErr w:type="gramStart"/>
      <w:r w:rsidRPr="00D13335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before="39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proofErr w:type="gramStart"/>
      <w:r w:rsidRPr="00D13335">
        <w:rPr>
          <w:rFonts w:ascii="Times New Roman" w:eastAsia="Calibri" w:hAnsi="Times New Roman" w:cs="Times New Roman"/>
          <w:b/>
          <w:i/>
          <w:w w:val="110"/>
          <w:sz w:val="28"/>
          <w:szCs w:val="28"/>
        </w:rPr>
        <w:t>Метапредметные</w:t>
      </w:r>
      <w:proofErr w:type="spellEnd"/>
      <w:r w:rsidRPr="00D13335">
        <w:rPr>
          <w:rFonts w:ascii="Times New Roman" w:eastAsia="Calibri" w:hAnsi="Times New Roman" w:cs="Times New Roman"/>
          <w:b/>
          <w:i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i/>
          <w:spacing w:val="1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b/>
          <w:i/>
          <w:w w:val="110"/>
          <w:sz w:val="28"/>
          <w:szCs w:val="28"/>
        </w:rPr>
        <w:t>результаты</w:t>
      </w:r>
      <w:r w:rsidRPr="00D13335">
        <w:rPr>
          <w:rFonts w:ascii="Times New Roman" w:eastAsia="Calibri" w:hAnsi="Times New Roman" w:cs="Times New Roman"/>
          <w:i/>
          <w:spacing w:val="1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освоения</w:t>
      </w:r>
      <w:r w:rsidRPr="00D13335">
        <w:rPr>
          <w:rFonts w:ascii="Times New Roman" w:eastAsia="Calibri" w:hAnsi="Times New Roman" w:cs="Times New Roman"/>
          <w:spacing w:val="1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курса</w:t>
      </w:r>
      <w:r w:rsidRPr="00D13335">
        <w:rPr>
          <w:rFonts w:ascii="Times New Roman" w:eastAsia="Calibri" w:hAnsi="Times New Roman" w:cs="Times New Roman"/>
          <w:spacing w:val="1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включают</w:t>
      </w:r>
      <w:r w:rsidRPr="00D13335">
        <w:rPr>
          <w:rFonts w:ascii="Times New Roman" w:eastAsia="Calibri" w:hAnsi="Times New Roman" w:cs="Times New Roman"/>
          <w:spacing w:val="1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 xml:space="preserve">освоение обучающимися </w:t>
      </w:r>
      <w:proofErr w:type="spellStart"/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межпредметных</w:t>
      </w:r>
      <w:proofErr w:type="spellEnd"/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 xml:space="preserve"> понятий (используются</w:t>
      </w:r>
      <w:r w:rsidRPr="00D13335">
        <w:rPr>
          <w:rFonts w:ascii="Times New Roman" w:eastAsia="Calibri" w:hAnsi="Times New Roman" w:cs="Times New Roman"/>
          <w:spacing w:val="1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в</w:t>
      </w:r>
      <w:r w:rsidRPr="00D13335">
        <w:rPr>
          <w:rFonts w:ascii="Times New Roman" w:eastAsia="Calibri" w:hAnsi="Times New Roman" w:cs="Times New Roman"/>
          <w:spacing w:val="1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нескольких</w:t>
      </w:r>
      <w:r w:rsidRPr="00D13335">
        <w:rPr>
          <w:rFonts w:ascii="Times New Roman" w:eastAsia="Calibri" w:hAnsi="Times New Roman" w:cs="Times New Roman"/>
          <w:spacing w:val="1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предметных</w:t>
      </w:r>
      <w:r w:rsidRPr="00D13335">
        <w:rPr>
          <w:rFonts w:ascii="Times New Roman" w:eastAsia="Calibri" w:hAnsi="Times New Roman" w:cs="Times New Roman"/>
          <w:spacing w:val="1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областях)</w:t>
      </w:r>
      <w:r w:rsidRPr="00D13335">
        <w:rPr>
          <w:rFonts w:ascii="Times New Roman" w:eastAsia="Calibri" w:hAnsi="Times New Roman" w:cs="Times New Roman"/>
          <w:spacing w:val="1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1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универсальные</w:t>
      </w:r>
      <w:r w:rsidRPr="00D13335">
        <w:rPr>
          <w:rFonts w:ascii="Times New Roman" w:eastAsia="Calibri" w:hAnsi="Times New Roman" w:cs="Times New Roman"/>
          <w:spacing w:val="1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учебные действия (познавательные, коммуникативные, регулятивные);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способность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их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использовать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учебной,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познаватель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ной и социальной практике; готовность к самостоятельному</w:t>
      </w:r>
      <w:r w:rsidRPr="00D13335">
        <w:rPr>
          <w:rFonts w:ascii="Times New Roman" w:eastAsia="Calibri" w:hAnsi="Times New Roman" w:cs="Times New Roman"/>
          <w:spacing w:val="1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планированию и осуществлению учебной деятельности и орга</w:t>
      </w:r>
      <w:r w:rsidRPr="00D13335">
        <w:rPr>
          <w:rFonts w:ascii="Times New Roman" w:eastAsia="Calibri" w:hAnsi="Times New Roman" w:cs="Times New Roman"/>
          <w:spacing w:val="-1"/>
          <w:w w:val="110"/>
          <w:sz w:val="28"/>
          <w:szCs w:val="28"/>
        </w:rPr>
        <w:t>низации</w:t>
      </w:r>
      <w:r w:rsidRPr="00D13335">
        <w:rPr>
          <w:rFonts w:ascii="Times New Roman" w:eastAsia="Calibri" w:hAnsi="Times New Roman" w:cs="Times New Roman"/>
          <w:spacing w:val="-5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spacing w:val="-1"/>
          <w:w w:val="110"/>
          <w:sz w:val="28"/>
          <w:szCs w:val="28"/>
        </w:rPr>
        <w:t>учебного</w:t>
      </w:r>
      <w:r w:rsidRPr="00D13335">
        <w:rPr>
          <w:rFonts w:ascii="Times New Roman" w:eastAsia="Calibri" w:hAnsi="Times New Roman" w:cs="Times New Roman"/>
          <w:spacing w:val="-4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сотрудничества</w:t>
      </w:r>
      <w:r w:rsidRPr="00D13335">
        <w:rPr>
          <w:rFonts w:ascii="Times New Roman" w:eastAsia="Calibri" w:hAnsi="Times New Roman" w:cs="Times New Roman"/>
          <w:spacing w:val="-4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с</w:t>
      </w:r>
      <w:r w:rsidRPr="00D13335">
        <w:rPr>
          <w:rFonts w:ascii="Times New Roman" w:eastAsia="Calibri" w:hAnsi="Times New Roman" w:cs="Times New Roman"/>
          <w:spacing w:val="-4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педагогом</w:t>
      </w:r>
      <w:r w:rsidRPr="00D13335">
        <w:rPr>
          <w:rFonts w:ascii="Times New Roman" w:eastAsia="Calibri" w:hAnsi="Times New Roman" w:cs="Times New Roman"/>
          <w:spacing w:val="-4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-4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 xml:space="preserve">сверстниками, </w:t>
      </w: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к участию в построении индивидуальной образовательной траектории;</w:t>
      </w:r>
      <w:proofErr w:type="gramEnd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Познавательные универсальные учебные действия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Познавательные универсальные учебные действия включают:  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умение определять понятия, создавать обобщения, устанавливать аналогии, классифицировать,  самостоятельно  выбирать основания и критерии  для  классификации, 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умение создавать, применять и преобразовывать знаки и символы, модели и схемы для решения учебных и  познавательных задач (</w:t>
      </w:r>
      <w:proofErr w:type="spell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знаковосимволические</w:t>
      </w:r>
      <w:proofErr w:type="spellEnd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/ моделирование);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смысловое чтение;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развитие мотивации к овладению культурой активного использования словарей и других поисковых систем.</w:t>
      </w:r>
    </w:p>
    <w:p w:rsidR="0002580B" w:rsidRPr="00D13335" w:rsidRDefault="0002580B" w:rsidP="00D1333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Коммуникативные универсальные учебные действия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Коммуникативные универсальные учебные действия включают: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умение организовывать учебное сотрудничество и  совместную деятельность с учителем и сверстниками; работать индивидуально и в группе: находить общее решение и разрешать конфликты на основе </w:t>
      </w: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согласования позиций и учёта интересов; формулировать, аргументировать и отстаивать своё мнение (учебное сотрудничество);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формирование и развитие компетентности в области использования информационно-коммуникационных технологий (ИКТ-компетентность)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Регулятивные универсальные учебные действия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Регулятивные  универсальные  учебные  действия  включают: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умение оценивать правильность выполнения учебной задачи, собственные возможности её решения (оценка);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саморегуляция</w:t>
      </w:r>
      <w:proofErr w:type="spellEnd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) деятельности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bookmarkStart w:id="1" w:name="_TOC_250001"/>
      <w:r w:rsidRPr="00D1333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Предметные </w:t>
      </w:r>
      <w:bookmarkEnd w:id="1"/>
      <w:r w:rsidRPr="00D1333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результаты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Предметные  результаты  </w:t>
      </w: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освоения  курса  включают  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580B" w:rsidRPr="00D13335" w:rsidRDefault="00CA47A9" w:rsidP="00CA47A9">
      <w:pPr>
        <w:widowControl w:val="0"/>
        <w:tabs>
          <w:tab w:val="left" w:pos="332"/>
        </w:tabs>
        <w:autoSpaceDE w:val="0"/>
        <w:autoSpaceDN w:val="0"/>
        <w:spacing w:after="0" w:line="240" w:lineRule="auto"/>
        <w:ind w:left="331"/>
        <w:jc w:val="both"/>
        <w:rPr>
          <w:rFonts w:ascii="Times New Roman" w:eastAsia="Georgia" w:hAnsi="Times New Roman" w:cs="Times New Roman"/>
          <w:b/>
          <w:sz w:val="28"/>
          <w:szCs w:val="28"/>
        </w:rPr>
      </w:pPr>
      <w:r>
        <w:rPr>
          <w:rFonts w:ascii="Times New Roman" w:eastAsia="Georgia" w:hAnsi="Times New Roman" w:cs="Times New Roman"/>
          <w:b/>
          <w:w w:val="105"/>
          <w:sz w:val="28"/>
          <w:szCs w:val="28"/>
        </w:rPr>
        <w:t xml:space="preserve">6 </w:t>
      </w:r>
      <w:r w:rsidR="0002580B" w:rsidRPr="00D13335">
        <w:rPr>
          <w:rFonts w:ascii="Times New Roman" w:eastAsia="Georgia" w:hAnsi="Times New Roman" w:cs="Times New Roman"/>
          <w:b/>
          <w:w w:val="105"/>
          <w:sz w:val="28"/>
          <w:szCs w:val="28"/>
        </w:rPr>
        <w:t>класс</w:t>
      </w:r>
    </w:p>
    <w:p w:rsidR="0002580B" w:rsidRPr="00D13335" w:rsidRDefault="0002580B" w:rsidP="00D13335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ahoma" w:hAnsi="Times New Roman" w:cs="Times New Roman"/>
          <w:b/>
          <w:bCs/>
          <w:sz w:val="28"/>
          <w:szCs w:val="28"/>
        </w:rPr>
      </w:pPr>
      <w:r w:rsidRPr="00D13335">
        <w:rPr>
          <w:rFonts w:ascii="Times New Roman" w:eastAsia="Tahoma" w:hAnsi="Times New Roman" w:cs="Times New Roman"/>
          <w:b/>
          <w:bCs/>
          <w:sz w:val="28"/>
          <w:szCs w:val="28"/>
        </w:rPr>
        <w:t>Тематический</w:t>
      </w:r>
      <w:r w:rsidRPr="00D13335">
        <w:rPr>
          <w:rFonts w:ascii="Times New Roman" w:eastAsia="Tahoma" w:hAnsi="Times New Roman" w:cs="Times New Roman"/>
          <w:b/>
          <w:bCs/>
          <w:spacing w:val="8"/>
          <w:sz w:val="28"/>
          <w:szCs w:val="28"/>
        </w:rPr>
        <w:t xml:space="preserve"> </w:t>
      </w:r>
      <w:r w:rsidRPr="00D13335">
        <w:rPr>
          <w:rFonts w:ascii="Times New Roman" w:eastAsia="Tahoma" w:hAnsi="Times New Roman" w:cs="Times New Roman"/>
          <w:b/>
          <w:bCs/>
          <w:sz w:val="28"/>
          <w:szCs w:val="28"/>
        </w:rPr>
        <w:t>блок</w:t>
      </w:r>
      <w:r w:rsidRPr="00D13335">
        <w:rPr>
          <w:rFonts w:ascii="Times New Roman" w:eastAsia="Tahoma" w:hAnsi="Times New Roman" w:cs="Times New Roman"/>
          <w:b/>
          <w:bCs/>
          <w:spacing w:val="8"/>
          <w:sz w:val="28"/>
          <w:szCs w:val="28"/>
        </w:rPr>
        <w:t xml:space="preserve"> </w:t>
      </w:r>
      <w:r w:rsidRPr="00D13335">
        <w:rPr>
          <w:rFonts w:ascii="Times New Roman" w:eastAsia="Tahoma" w:hAnsi="Times New Roman" w:cs="Times New Roman"/>
          <w:b/>
          <w:bCs/>
          <w:sz w:val="28"/>
          <w:szCs w:val="28"/>
        </w:rPr>
        <w:t>1.</w:t>
      </w:r>
      <w:r w:rsidRPr="00D13335">
        <w:rPr>
          <w:rFonts w:ascii="Times New Roman" w:eastAsia="Tahoma" w:hAnsi="Times New Roman" w:cs="Times New Roman"/>
          <w:b/>
          <w:bCs/>
          <w:spacing w:val="8"/>
          <w:sz w:val="28"/>
          <w:szCs w:val="28"/>
        </w:rPr>
        <w:t xml:space="preserve"> </w:t>
      </w:r>
      <w:r w:rsidRPr="00D13335">
        <w:rPr>
          <w:rFonts w:ascii="Times New Roman" w:eastAsia="Tahoma" w:hAnsi="Times New Roman" w:cs="Times New Roman"/>
          <w:b/>
          <w:bCs/>
          <w:sz w:val="28"/>
          <w:szCs w:val="28"/>
        </w:rPr>
        <w:t>«Культура</w:t>
      </w:r>
      <w:r w:rsidRPr="00D13335">
        <w:rPr>
          <w:rFonts w:ascii="Times New Roman" w:eastAsia="Tahoma" w:hAnsi="Times New Roman" w:cs="Times New Roman"/>
          <w:b/>
          <w:bCs/>
          <w:spacing w:val="8"/>
          <w:sz w:val="28"/>
          <w:szCs w:val="28"/>
        </w:rPr>
        <w:t xml:space="preserve"> </w:t>
      </w:r>
      <w:r w:rsidRPr="00D13335">
        <w:rPr>
          <w:rFonts w:ascii="Times New Roman" w:eastAsia="Tahoma" w:hAnsi="Times New Roman" w:cs="Times New Roman"/>
          <w:b/>
          <w:bCs/>
          <w:sz w:val="28"/>
          <w:szCs w:val="28"/>
        </w:rPr>
        <w:t>как</w:t>
      </w:r>
      <w:r w:rsidRPr="00D13335">
        <w:rPr>
          <w:rFonts w:ascii="Times New Roman" w:eastAsia="Tahoma" w:hAnsi="Times New Roman" w:cs="Times New Roman"/>
          <w:b/>
          <w:bCs/>
          <w:spacing w:val="8"/>
          <w:sz w:val="28"/>
          <w:szCs w:val="28"/>
        </w:rPr>
        <w:t xml:space="preserve"> </w:t>
      </w:r>
      <w:r w:rsidRPr="00D13335">
        <w:rPr>
          <w:rFonts w:ascii="Times New Roman" w:eastAsia="Tahoma" w:hAnsi="Times New Roman" w:cs="Times New Roman"/>
          <w:b/>
          <w:bCs/>
          <w:sz w:val="28"/>
          <w:szCs w:val="28"/>
        </w:rPr>
        <w:t>социальность»</w:t>
      </w:r>
    </w:p>
    <w:p w:rsidR="0002580B" w:rsidRPr="00D13335" w:rsidRDefault="0002580B" w:rsidP="00D13335">
      <w:pPr>
        <w:autoSpaceDE w:val="0"/>
        <w:autoSpaceDN w:val="0"/>
        <w:adjustRightInd w:val="0"/>
        <w:spacing w:before="59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Тема</w:t>
      </w:r>
      <w:r w:rsidRPr="00D13335">
        <w:rPr>
          <w:rFonts w:ascii="Times New Roman" w:eastAsia="Calibri" w:hAnsi="Times New Roman" w:cs="Times New Roman"/>
          <w:spacing w:val="4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1</w:t>
      </w:r>
      <w:r w:rsidRPr="00D13335">
        <w:rPr>
          <w:rFonts w:ascii="Times New Roman" w:eastAsia="Calibri" w:hAnsi="Times New Roman" w:cs="Times New Roman"/>
          <w:spacing w:val="-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.</w:t>
      </w:r>
      <w:r w:rsidRPr="00D13335">
        <w:rPr>
          <w:rFonts w:ascii="Times New Roman" w:eastAsia="Calibri" w:hAnsi="Times New Roman" w:cs="Times New Roman"/>
          <w:spacing w:val="4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Мир</w:t>
      </w:r>
      <w:r w:rsidRPr="00D13335">
        <w:rPr>
          <w:rFonts w:ascii="Times New Roman" w:eastAsia="Calibri" w:hAnsi="Times New Roman" w:cs="Times New Roman"/>
          <w:spacing w:val="4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культуры:</w:t>
      </w:r>
      <w:r w:rsidRPr="00D13335">
        <w:rPr>
          <w:rFonts w:ascii="Times New Roman" w:eastAsia="Calibri" w:hAnsi="Times New Roman" w:cs="Times New Roman"/>
          <w:spacing w:val="4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его</w:t>
      </w:r>
      <w:r w:rsidRPr="00D13335">
        <w:rPr>
          <w:rFonts w:ascii="Times New Roman" w:eastAsia="Calibri" w:hAnsi="Times New Roman" w:cs="Times New Roman"/>
          <w:spacing w:val="40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структура</w:t>
      </w:r>
    </w:p>
    <w:p w:rsidR="0002580B" w:rsidRPr="00D13335" w:rsidRDefault="0002580B" w:rsidP="00D13335">
      <w:pPr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 xml:space="preserve">- </w:t>
      </w:r>
      <w:r w:rsidRPr="00D13335">
        <w:rPr>
          <w:rFonts w:ascii="Times New Roman" w:eastAsia="Calibri" w:hAnsi="Times New Roman" w:cs="Times New Roman"/>
          <w:spacing w:val="3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Знать</w:t>
      </w:r>
      <w:r w:rsidRPr="00D13335">
        <w:rPr>
          <w:rFonts w:ascii="Times New Roman" w:eastAsia="Calibri" w:hAnsi="Times New Roman" w:cs="Times New Roman"/>
          <w:spacing w:val="2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уметь</w:t>
      </w:r>
      <w:r w:rsidRPr="00D13335">
        <w:rPr>
          <w:rFonts w:ascii="Times New Roman" w:eastAsia="Calibri" w:hAnsi="Times New Roman" w:cs="Times New Roman"/>
          <w:spacing w:val="2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объяснить</w:t>
      </w:r>
      <w:r w:rsidRPr="00D13335">
        <w:rPr>
          <w:rFonts w:ascii="Times New Roman" w:eastAsia="Calibri" w:hAnsi="Times New Roman" w:cs="Times New Roman"/>
          <w:spacing w:val="2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структуру</w:t>
      </w:r>
      <w:r w:rsidRPr="00D13335">
        <w:rPr>
          <w:rFonts w:ascii="Times New Roman" w:eastAsia="Calibri" w:hAnsi="Times New Roman" w:cs="Times New Roman"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культуры</w:t>
      </w:r>
      <w:r w:rsidRPr="00D13335">
        <w:rPr>
          <w:rFonts w:ascii="Times New Roman" w:eastAsia="Calibri" w:hAnsi="Times New Roman" w:cs="Times New Roman"/>
          <w:spacing w:val="2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как</w:t>
      </w:r>
      <w:r w:rsidRPr="00D13335">
        <w:rPr>
          <w:rFonts w:ascii="Times New Roman" w:eastAsia="Calibri" w:hAnsi="Times New Roman" w:cs="Times New Roman"/>
          <w:spacing w:val="27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социального</w:t>
      </w:r>
      <w:r w:rsidRPr="00D13335">
        <w:rPr>
          <w:rFonts w:ascii="Times New Roman" w:eastAsia="Calibri" w:hAnsi="Times New Roman" w:cs="Times New Roman"/>
          <w:spacing w:val="2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явления;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- понимать специфику социальных явлений, их ключевые отличия</w:t>
      </w:r>
      <w:r w:rsidRPr="00D13335">
        <w:rPr>
          <w:rFonts w:ascii="Times New Roman" w:eastAsia="Calibri" w:hAnsi="Times New Roman" w:cs="Times New Roman"/>
          <w:spacing w:val="21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от</w:t>
      </w:r>
      <w:r w:rsidRPr="00D13335">
        <w:rPr>
          <w:rFonts w:ascii="Times New Roman" w:eastAsia="Calibri" w:hAnsi="Times New Roman" w:cs="Times New Roman"/>
          <w:spacing w:val="22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природных</w:t>
      </w:r>
      <w:r w:rsidRPr="00D13335">
        <w:rPr>
          <w:rFonts w:ascii="Times New Roman" w:eastAsia="Calibri" w:hAnsi="Times New Roman" w:cs="Times New Roman"/>
          <w:spacing w:val="21"/>
          <w:w w:val="110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10"/>
          <w:sz w:val="28"/>
          <w:szCs w:val="28"/>
        </w:rPr>
        <w:t>явлений;</w:t>
      </w:r>
    </w:p>
    <w:p w:rsidR="0002580B" w:rsidRPr="00D13335" w:rsidRDefault="0002580B" w:rsidP="00D13335">
      <w:pPr>
        <w:autoSpaceDE w:val="0"/>
        <w:autoSpaceDN w:val="0"/>
        <w:adjustRightInd w:val="0"/>
        <w:spacing w:before="1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lastRenderedPageBreak/>
        <w:t>- уметь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доказывать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связь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между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этапом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развития  материальной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культуры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социальной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структурой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общества,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их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взаимосвязь</w:t>
      </w:r>
      <w:r w:rsidRPr="00D13335">
        <w:rPr>
          <w:rFonts w:ascii="Times New Roman" w:eastAsia="Calibri" w:hAnsi="Times New Roman" w:cs="Times New Roman"/>
          <w:spacing w:val="32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</w:t>
      </w:r>
      <w:r w:rsidRPr="00D13335">
        <w:rPr>
          <w:rFonts w:ascii="Times New Roman" w:eastAsia="Calibri" w:hAnsi="Times New Roman" w:cs="Times New Roman"/>
          <w:spacing w:val="33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духовно-</w:t>
      </w:r>
      <w:r w:rsidRPr="00D13335">
        <w:rPr>
          <w:rFonts w:ascii="Times New Roman" w:eastAsia="Calibri" w:hAnsi="Times New Roman" w:cs="Times New Roman"/>
          <w:spacing w:val="32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нравственным</w:t>
      </w:r>
      <w:r w:rsidRPr="00D13335">
        <w:rPr>
          <w:rFonts w:ascii="Times New Roman" w:eastAsia="Calibri" w:hAnsi="Times New Roman" w:cs="Times New Roman"/>
          <w:spacing w:val="33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состоянием</w:t>
      </w:r>
      <w:r w:rsidRPr="00D13335">
        <w:rPr>
          <w:rFonts w:ascii="Times New Roman" w:eastAsia="Calibri" w:hAnsi="Times New Roman" w:cs="Times New Roman"/>
          <w:spacing w:val="32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общества;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- понимать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зависимость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социальных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процессов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от</w:t>
      </w:r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культурн</w:t>
      </w:r>
      <w:proofErr w:type="gramStart"/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о-</w:t>
      </w:r>
      <w:proofErr w:type="gramEnd"/>
      <w:r w:rsidRPr="00D1333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исторических</w:t>
      </w:r>
      <w:r w:rsidRPr="00D13335">
        <w:rPr>
          <w:rFonts w:ascii="Times New Roman" w:eastAsia="Calibri" w:hAnsi="Times New Roman" w:cs="Times New Roman"/>
          <w:spacing w:val="26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w w:val="105"/>
          <w:sz w:val="28"/>
          <w:szCs w:val="28"/>
        </w:rPr>
        <w:t>процессов;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уметь объяснить взаимосвязь между научно-техническим прогрессом и этапами развития социума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Тема 2 . Культура России: многообразие регионов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Характеризовать административно-территориальное деление России;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знать количество регионов, различать субъекты и федеральные округа, уметь показать их на административной карте России;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 понимать и уметь объяснить необходимость федеративного устройства в </w:t>
      </w:r>
      <w:proofErr w:type="spell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полиэтничном</w:t>
      </w:r>
      <w:proofErr w:type="spellEnd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государстве, важность  сохранения исторической памяти отдельных этносов;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объяснять принцип равенства прав каждого человека, вне зависимости от его принадлежности к тому или иному народу;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понимать ценность многообразия культурных укладов народов Российской Федерации;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демонстрировать готовность к сохранению межнационального и межрелигиозного согласия в России;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характеризовать духовную культуру всех народов России как общее достояние и богатство нашей многонациональной Родины.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Тема 3 . История быта как история культуры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Понимать смысл понятия «домашнее хозяйство» и характеризовать его типы;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понимать взаимосвязь между хозяйственной деятельностью народов России и особенностями исторического периода;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Тема 4 . Прогресс:  технический и социальный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Знать, что такое труд, производительность труда и  разделение труда, характеризовать их роль и значение в истории и современном обществе;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демонстрировать  понимание  роли  обслуживающего  труда, его социальной и духовно-нравственной важности;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понимать взаимосвязи между механизацией домашнего труда и изменениями социальных взаимосвязей в обществе;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осознавать и обосновывать  влияние  технологий  на  культуру и ценности общества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Тема 5 . Образование в культуре народов России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Иметь представление об истории образования и его роли в обществе на различных этапах его развития;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-  понимать и обосновывать роль ценностей в обществе, их зависимость от процесса познания;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понимать специфику каждой ступени образования, её роль в современных общественных процессах;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обосновывать важность образования в современном мире и ценность знания;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характеризовать образование как часть процесса формирования духовно-нравственных ориентиров человека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Тема 6 . Права и обязанности человека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Знать термины «права человека», «естественные права человека», «правовая культура»: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характеризовать историю формирования комплекса понятий, связанных с правами;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понимать и обосновывать важность прав человека как привилегии и обязанности человека;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понимать необходимость соблюдения прав человека;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понимать и уметь объяснить необходимость сохранения паритета между правами и обязанностями человека в обществе;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приводить примеры формирования правовой культуры из истории народов России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Тема 7 . Общество и религия: духовно-нравственное взаимодействие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Знать и понимать смысл терминов «религия», «конфессия»,  «атеизм», «свободомыслие»;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 характеризовать  основные  </w:t>
      </w:r>
      <w:proofErr w:type="spell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культурообразующие</w:t>
      </w:r>
      <w:proofErr w:type="spellEnd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конфессии;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знать и уметь объяснять роль религии в истории и на современном этапе общественного развития;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понимать и обосновывать роль религий как источника культурного развития общества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Тема 8 . Современный мир: самое важное </w:t>
      </w:r>
      <w:r w:rsidRPr="00D1333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(практическое занятие)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Характеризовать основные процессы, протекающие в современном обществе, его духовно-нравственные ориентиры;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называть и характеризовать основные источники этого процесса; уметь доказывать теоретические положения, выдвинутые ранее на примерах из истории и культуры России.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Тематический блок 2. «Человек и его отражение в культуре»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Тема 9 . Духовно-нравственный облик и идеал человека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Объяснять, как проявляется мораль и нравственность через описание личных качеств человека;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осознавать, какие личностные качества  соотносятся  с  теми или иными моральными и нравственными ценностями;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понимать различия между этикой и этикетом и их взаимосвязь;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-  обосновывать и доказывать ценность свободы как залога благополучия общества, уважения  к  правам  человека,  его  месту и роли в общественных процессах;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характеризовать  взаимосвязь  таких  понятий  как  «свобода», «ответственность», «право» и «долг»;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понимать важность коллективизма как ценности современной России и его приоритет перед идеологией индивидуализма;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приводить примеры идеалов человека в историко-культурном пространстве современной России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Тема 10 . Взросление человека в культуре народов России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 Понимать различие между процессами антропогенеза и </w:t>
      </w:r>
      <w:proofErr w:type="spell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антропосоциогенеза</w:t>
      </w:r>
      <w:proofErr w:type="spellEnd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характеризовать проце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сс  взр</w:t>
      </w:r>
      <w:proofErr w:type="gramEnd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осления человека и его основные этапы, а также потребности человека для гармоничного развития и существования на каждом из этапов;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обосновывать важность взаимодействия человека и общества, характеризовать негативные эффекты социальной изоляции;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знать и уметь демонстрировать своё понимание самостоятельности, её роли в развитии личности, во взаимодействии с другими людьми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Тема 11 . Религия как источник нравственности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Характеризовать  нравственный  потенциал  религии;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знать и уметь излагать нравственные принципы государств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о-</w:t>
      </w:r>
      <w:proofErr w:type="gramEnd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образующих конфессий России;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знать основные требования к нравственному идеалу человека в государствообразующих религиях современной России;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уметь обосновывать важность религиозных моральных и нравственных ценностей для современного общества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Тема 12 . Наука как источник знания о человеке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Понимать и характеризовать смысл понятия «гуманитарное знание»;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определять нравственный смысл гуманитарного знания, его системообразующую роль в современной культуре;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 характеризовать понятие «культура» как процесс самопознания общества, как его 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внутреннюю</w:t>
      </w:r>
      <w:proofErr w:type="gramEnd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самоактуализацию</w:t>
      </w:r>
      <w:proofErr w:type="spellEnd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осознавать и доказывать взаимосвязь различных областей гуманитарного знания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Тема 13 . Этика и нравственность как категории духовной культуры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 Характеризовать  многосторонность  понятия  «этика»;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понимать особенности этики как науки;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объяснять понятия «добро» и «зло» с помощью примеров в истории и культуре народов России и соотносить их с личным опытом;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обосновывать важность и необходимость нравственности для социального благополучия общества и личности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Тема  14 .  Самопознание  </w:t>
      </w:r>
      <w:r w:rsidRPr="00D1333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(практическое  занятие)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Характеризовать понятия «самопознание», «автобиография», «автопортрет», «рефлексия»;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-  уметь соотносить понятия «мораль», «нравственность», «ценности» с самопознанием и рефлексией на доступном 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для</w:t>
      </w:r>
      <w:proofErr w:type="gramEnd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обучающихся уровне;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доказывать и обосновывать свои нравственные убеждения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Тематический блок 3. «Человек как член общества»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Тема 15 . Труд делает человека человеком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Характеризовать важность труда и его роль в современном обществе;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соотносить понятия «добросовестный труд» и  «экономическое благополучие»;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объяснять понятия «безделье», «лень», «тунеядство»; пон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и-</w:t>
      </w:r>
      <w:proofErr w:type="gramEnd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мать важность и уметь обосновать необходимость их преодоления для самого себя;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оценивать общественные процессы в области общественной оценки труда;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осознавать и демонстрировать значимость трудолюбия, трудовых подвигов, социальной ответственности за свой труд;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объяснять важность труда и его экономической стоимости;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Тема 16 . Подвиг: как узнать героя?-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Характеризовать понятия «подвиг», «героизм», «самопожертвование»;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понимать отличия подвига на войне и в мирное время;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уметь доказывать важность героических примеров для жизни общества;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знать и называть героев современного общества и исторических личностей;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обосновывать разграничение понятий «героизм» и «</w:t>
      </w:r>
      <w:proofErr w:type="spell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псевдогероизм</w:t>
      </w:r>
      <w:proofErr w:type="spellEnd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» через значимость для общества и понимание последствий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Тема 17 . Люди в обществе: духовно-нравственное взаимовлияние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 Характеризовать  понятие  «социальные  отношения»;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понимать смысл понятия «человек как субъект социальных отношений» в приложении к его нравственному и духовному развитию;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осознавать роль малых и больших социальных групп в нравственном состоянии личности;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обосновывать понятия «дружба», «предательство», «честь»,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«коллективизм» и приводить примеры из истории, культуры и литературы;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обосновывать важность и находить нравственные основания социальной взаимопомощи, в том числе  благотворительности;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понимать и характеризовать понятие «этика предпринимательства» в социальном аспекте.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Тема 18. Проблемы современного  общества  как  отражение его духовно-нравственного самосознания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приводить примеры таких понятий как «бедность», «асоциальная семья», «сиротство»; знать и уметь обосновывать пути преодоления их последствий на доступном для понимания уровне;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-  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Тема 19 . Духовно-нравственные ориентиры социальных отношений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Характеризовать понятия «благотворительность», «меценатство», «милосердие», «</w:t>
      </w:r>
      <w:proofErr w:type="spell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волонтерство</w:t>
      </w:r>
      <w:proofErr w:type="spellEnd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», «социальный проект»,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«гражданская и социальная ответственность», «общественные блага», «коллективизм» в их взаимосвязи;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уметь самостоятельно находить информацию о благотвор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и-</w:t>
      </w:r>
      <w:proofErr w:type="gramEnd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тельных, волонтёрских и социальных проектах в регионе своего проживания 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Тема 20 . Гуманизм как сущностная характеристика духовно- нравственной культуры народов России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Характеризовать понятие «гуманизм» как источник духовно- нравственных ценностей российского народа;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находить и обосновывать проявления гуманизма в историко-культурном наследии народов России;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находить и объяснять гуманистические проявления в современной культуре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Тема 21 . Социальные профессии; их важность  для  сохранения духовно-нравственного облика общества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Характеризовать понятия «социальные профессии», «помогающие профессии»;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иметь представление о духовно-нравственных качествах, необходимых представителям социальных профессий;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осознавать и обосновывать ответственность личности при выборе социальных профессий;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приводить примеры из литературы и истории, современной жизни, подтверждающие данную точку зрения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Тема 22 . Выдающиеся благотворители в истории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Благотворительность как нравственный долг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Характеризовать понятие «благотворительность» и его эволюцию в истории России;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характеризовать понятие «социальный долг»,  обосновывать его важную роль в жизни общества;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приводить примеры выдающихся благотворителей в истории и современной России;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-  понимать смысл внеэкономической благотворительности: волонтёрской деятельности, аргументировано объяснять её важность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Тема 23 . Выдающиеся учёные России. Наука как источник социального и духовного прогресса общества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Характеризовать понятие «наука»;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уметь аргументировано обосновывать важность науки в с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о-</w:t>
      </w:r>
      <w:proofErr w:type="gramEnd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временном обществе, прослеживать её связь с научно-техническим и социальным прогрессом;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называть имена выдающихся учёных России;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обосновывать важность понимания истории науки, получения и обоснования научного знания;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характеризовать и доказывать важность науки для благополучия общества, страны и государства;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обосновывать важность морали и нравственности в науке, её роль и вклад в доказательство этих понятий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Тема  24 .  Моя  профессия  </w:t>
      </w:r>
      <w:r w:rsidRPr="00D1333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(практическое занятие)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Характеризовать понятие «профессия», предполагать характер и цель труда в определённой профессии;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обосновывать преимущества выбранной профессии, характеризовать её вклад в общество; называть духовно-нравственные качества человека, необходимые в этом виде труда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Тематический блок 4. «Родина и патриотизм»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Тема 25 . Гражданин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Характеризовать понятия «Родина» и «гражданство», объяснять их взаимосвязь;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понимать духовно-нравственный характер патриотизма, ценностей гражданского самосознания;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понимать и уметь обосновывать нравственные качества гражданина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Тема 26 . Патриотизм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 Характеризовать  понятие  «патриотизм»;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приводить примеры патриотизма в истории и современном обществе;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уметь обосновывать важность патриотизма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Тема 27 . Защита Родины: подвиг или долг?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Характеризовать понятия «война» и «мир»;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доказывать важность сохранения мира и согласия;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обосновывать роль защиты Отечества, её важность для гражданина;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понимать особенности защиты чести Отечества в спорте, науке, культуре;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характеризовать понятия «военный подвиг», «честь», «доблесть»; обосновывать их важность, приводить примеры их проявлений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Тема 28 . Государство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Россия — наша Родина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Характеризовать  понятие  «государство»;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-  уметь выделять и формулировать основные особенности Российского государства с опорой на исторические факты и духовно-нравственные ценности;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характеризовать понятие «закон» как существенную часть гражданской идентичности человека;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характеризовать понятие «гражданская идентичность», соотносить это понятие с необходимыми нравственными качествами человека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Тема  29 .  Гражданская  идентичность  </w:t>
      </w:r>
      <w:r w:rsidRPr="00D1333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(практическое  занятие)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Охарактеризовать свою гражданскую идентичность, её составляющие: этническую, религиозную, гендерную идентичности;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обосновывать важность духовно-нравственных качеств гражданина, указывать их источники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Тема 30 . Моя школа и мой класс </w:t>
      </w:r>
      <w:r w:rsidRPr="00D1333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(практическое занятие)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Характеризовать понятие «добрые дела» в контексте оценки собственных действий, их нравственного характера;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находить примеры добрых дел в реальности и уметь адаптировать их к потребностям класса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Тема  31 .  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Человек</w:t>
      </w:r>
      <w:proofErr w:type="gramEnd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 какой  он?  </w:t>
      </w:r>
      <w:r w:rsidRPr="00D1333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(практическое занятие)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Характеризовать понятие «человек» как духовно-нравственный идеал;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приводить примеры духовно-нравственного идеала в культуре;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формулировать свой идеал человека и нравственные качества, которые ему присущи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Тема 32 . Человек и культура </w:t>
      </w:r>
      <w:r w:rsidRPr="00D1333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(проект)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Характеризовать грани взаимодействия человека и культуры;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уметь описать в выбранном направлении с помощью известных примеров образ человека, создаваемый произведениями культуры;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показать взаимосвязь человека и культуры через их взаимовлияние;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-  характеризовать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870D61" w:rsidRDefault="00870D61" w:rsidP="00D133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870D61" w:rsidRDefault="00870D61" w:rsidP="00D133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870D61" w:rsidRDefault="00870D61" w:rsidP="00D133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870D61" w:rsidRDefault="00870D61" w:rsidP="00D133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870D61" w:rsidRDefault="00870D61" w:rsidP="00D133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870D61" w:rsidRDefault="00870D61" w:rsidP="00D133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870D61" w:rsidRDefault="00870D61" w:rsidP="00D133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870D61" w:rsidRDefault="00870D61" w:rsidP="00D133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870D61" w:rsidRDefault="00870D61" w:rsidP="00D133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870D61" w:rsidRDefault="00870D61" w:rsidP="00D133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3. Тематическое планирование</w:t>
      </w:r>
    </w:p>
    <w:p w:rsidR="0002580B" w:rsidRPr="00D13335" w:rsidRDefault="0002580B" w:rsidP="00CA47A9">
      <w:pPr>
        <w:widowControl w:val="0"/>
        <w:tabs>
          <w:tab w:val="left" w:pos="313"/>
        </w:tabs>
        <w:autoSpaceDE w:val="0"/>
        <w:autoSpaceDN w:val="0"/>
        <w:spacing w:before="81" w:after="0" w:line="240" w:lineRule="auto"/>
        <w:ind w:left="312"/>
        <w:rPr>
          <w:rFonts w:ascii="Times New Roman" w:eastAsia="Georgia" w:hAnsi="Times New Roman" w:cs="Times New Roman"/>
          <w:b/>
          <w:sz w:val="28"/>
          <w:szCs w:val="28"/>
        </w:rPr>
      </w:pPr>
      <w:r w:rsidRPr="00D13335">
        <w:rPr>
          <w:rFonts w:ascii="Times New Roman" w:eastAsia="Georgia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60631E0" wp14:editId="66B461CC">
                <wp:simplePos x="0" y="0"/>
                <wp:positionH relativeFrom="page">
                  <wp:posOffset>360680</wp:posOffset>
                </wp:positionH>
                <wp:positionV relativeFrom="page">
                  <wp:posOffset>455295</wp:posOffset>
                </wp:positionV>
                <wp:extent cx="171450" cy="144145"/>
                <wp:effectExtent l="0" t="0" r="1270" b="635"/>
                <wp:wrapNone/>
                <wp:docPr id="22" name="Пол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225B" w:rsidRPr="007F1A83" w:rsidRDefault="0030225B" w:rsidP="0002580B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2" o:spid="_x0000_s1026" type="#_x0000_t202" style="position:absolute;left:0;text-align:left;margin-left:28.4pt;margin-top:35.85pt;width:13.5pt;height:11.3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" filled="f" stroked="f">
                <v:textbox style="layout-flow:vertical" inset="0,0,0,0">
                  <w:txbxContent>
                    <w:p w:rsidR="0030225B" w:rsidRPr="007F1A83" w:rsidRDefault="0030225B" w:rsidP="0002580B"/>
                  </w:txbxContent>
                </v:textbox>
                <w10:wrap anchorx="page" anchory="page"/>
              </v:shape>
            </w:pict>
          </mc:Fallback>
        </mc:AlternateContent>
      </w:r>
      <w:r w:rsidRPr="00D13335">
        <w:rPr>
          <w:rFonts w:ascii="Times New Roman" w:eastAsia="Georgia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118C007" wp14:editId="1D8B9C1F">
                <wp:simplePos x="0" y="0"/>
                <wp:positionH relativeFrom="page">
                  <wp:posOffset>361315</wp:posOffset>
                </wp:positionH>
                <wp:positionV relativeFrom="page">
                  <wp:posOffset>2987040</wp:posOffset>
                </wp:positionV>
                <wp:extent cx="168275" cy="1525905"/>
                <wp:effectExtent l="0" t="0" r="3810" b="1905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275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225B" w:rsidRPr="007F1A83" w:rsidRDefault="0030225B" w:rsidP="0002580B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1" o:spid="_x0000_s1027" type="#_x0000_t202" style="position:absolute;left:0;text-align:left;margin-left:28.45pt;margin-top:235.2pt;width:13.25pt;height:120.1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" filled="f" stroked="f">
                <v:textbox style="layout-flow:vertical" inset="0,0,0,0">
                  <w:txbxContent>
                    <w:p w:rsidR="0030225B" w:rsidRPr="007F1A83" w:rsidRDefault="0030225B" w:rsidP="0002580B"/>
                  </w:txbxContent>
                </v:textbox>
                <w10:wrap anchorx="page" anchory="page"/>
              </v:shape>
            </w:pict>
          </mc:Fallback>
        </mc:AlternateContent>
      </w:r>
      <w:r w:rsidR="00CA47A9">
        <w:rPr>
          <w:rFonts w:ascii="Times New Roman" w:eastAsia="Georgia" w:hAnsi="Times New Roman" w:cs="Times New Roman"/>
          <w:b/>
          <w:w w:val="95"/>
          <w:sz w:val="28"/>
          <w:szCs w:val="28"/>
        </w:rPr>
        <w:t xml:space="preserve">6 </w:t>
      </w:r>
      <w:r w:rsidRPr="00D13335">
        <w:rPr>
          <w:rFonts w:ascii="Times New Roman" w:eastAsia="Georgia" w:hAnsi="Times New Roman" w:cs="Times New Roman"/>
          <w:b/>
          <w:w w:val="95"/>
          <w:sz w:val="28"/>
          <w:szCs w:val="28"/>
        </w:rPr>
        <w:t>класс</w:t>
      </w:r>
      <w:r w:rsidRPr="00D13335">
        <w:rPr>
          <w:rFonts w:ascii="Times New Roman" w:eastAsia="Georgia" w:hAnsi="Times New Roman" w:cs="Times New Roman"/>
          <w:b/>
          <w:spacing w:val="16"/>
          <w:w w:val="95"/>
          <w:sz w:val="28"/>
          <w:szCs w:val="28"/>
        </w:rPr>
        <w:t xml:space="preserve"> </w:t>
      </w:r>
      <w:r w:rsidRPr="00D13335">
        <w:rPr>
          <w:rFonts w:ascii="Times New Roman" w:eastAsia="Georgia" w:hAnsi="Times New Roman" w:cs="Times New Roman"/>
          <w:b/>
          <w:w w:val="95"/>
          <w:sz w:val="28"/>
          <w:szCs w:val="28"/>
        </w:rPr>
        <w:t>(34</w:t>
      </w:r>
      <w:r w:rsidRPr="00D13335">
        <w:rPr>
          <w:rFonts w:ascii="Times New Roman" w:eastAsia="Georgia" w:hAnsi="Times New Roman" w:cs="Times New Roman"/>
          <w:b/>
          <w:spacing w:val="6"/>
          <w:w w:val="95"/>
          <w:sz w:val="28"/>
          <w:szCs w:val="28"/>
        </w:rPr>
        <w:t xml:space="preserve"> </w:t>
      </w:r>
      <w:r w:rsidRPr="00D13335">
        <w:rPr>
          <w:rFonts w:ascii="Times New Roman" w:eastAsia="Georgia" w:hAnsi="Times New Roman" w:cs="Times New Roman"/>
          <w:b/>
          <w:w w:val="95"/>
          <w:sz w:val="28"/>
          <w:szCs w:val="28"/>
        </w:rPr>
        <w:t>ч)</w:t>
      </w:r>
    </w:p>
    <w:p w:rsidR="0002580B" w:rsidRPr="00D13335" w:rsidRDefault="0002580B" w:rsidP="00D13335">
      <w:pPr>
        <w:widowControl w:val="0"/>
        <w:tabs>
          <w:tab w:val="left" w:pos="313"/>
        </w:tabs>
        <w:autoSpaceDE w:val="0"/>
        <w:autoSpaceDN w:val="0"/>
        <w:spacing w:before="81" w:after="0" w:line="240" w:lineRule="auto"/>
        <w:ind w:left="312"/>
        <w:rPr>
          <w:rFonts w:ascii="Times New Roman" w:eastAsia="Georgia" w:hAnsi="Times New Roman" w:cs="Times New Roman"/>
          <w:b/>
          <w:sz w:val="28"/>
          <w:szCs w:val="28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02580B" w:rsidRPr="00D13335" w:rsidTr="00870D61">
        <w:trPr>
          <w:trHeight w:val="599"/>
        </w:trPr>
        <w:tc>
          <w:tcPr>
            <w:tcW w:w="454" w:type="dxa"/>
          </w:tcPr>
          <w:p w:rsidR="0002580B" w:rsidRPr="00D13335" w:rsidRDefault="0002580B" w:rsidP="00D13335">
            <w:pPr>
              <w:spacing w:before="85"/>
              <w:ind w:left="9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b/>
                <w:w w:val="93"/>
                <w:sz w:val="28"/>
                <w:szCs w:val="28"/>
              </w:rPr>
              <w:lastRenderedPageBreak/>
              <w:t>№</w:t>
            </w:r>
          </w:p>
        </w:tc>
        <w:tc>
          <w:tcPr>
            <w:tcW w:w="2382" w:type="dxa"/>
          </w:tcPr>
          <w:p w:rsidR="0002580B" w:rsidRPr="00D13335" w:rsidRDefault="0002580B" w:rsidP="00D13335">
            <w:pPr>
              <w:spacing w:before="85"/>
              <w:ind w:left="169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  <w:proofErr w:type="spellStart"/>
            <w:r w:rsidRPr="00D13335"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02580B" w:rsidRPr="00870D61" w:rsidRDefault="00870D61" w:rsidP="00D13335">
            <w:pPr>
              <w:spacing w:before="85"/>
              <w:ind w:left="169"/>
              <w:rPr>
                <w:rFonts w:ascii="Times New Roman" w:eastAsia="Cambria" w:hAnsi="Times New Roman" w:cs="Times New Roman"/>
                <w:b/>
                <w:w w:val="90"/>
                <w:sz w:val="28"/>
                <w:szCs w:val="28"/>
                <w:lang w:val="ru-RU"/>
              </w:rPr>
            </w:pPr>
            <w:proofErr w:type="spellStart"/>
            <w:r w:rsidRPr="00D13335">
              <w:rPr>
                <w:rFonts w:ascii="Times New Roman" w:eastAsia="Cambria" w:hAnsi="Times New Roman" w:cs="Times New Roman"/>
                <w:b/>
                <w:w w:val="90"/>
                <w:sz w:val="28"/>
                <w:szCs w:val="28"/>
              </w:rPr>
              <w:t>Д</w:t>
            </w:r>
            <w:r w:rsidR="0002580B" w:rsidRPr="00D13335">
              <w:rPr>
                <w:rFonts w:ascii="Times New Roman" w:eastAsia="Cambria" w:hAnsi="Times New Roman" w:cs="Times New Roman"/>
                <w:b/>
                <w:w w:val="90"/>
                <w:sz w:val="28"/>
                <w:szCs w:val="28"/>
              </w:rPr>
              <w:t>ата</w:t>
            </w:r>
            <w:proofErr w:type="spellEnd"/>
            <w:r>
              <w:rPr>
                <w:rFonts w:ascii="Times New Roman" w:eastAsia="Cambria" w:hAnsi="Times New Roman" w:cs="Times New Roman"/>
                <w:b/>
                <w:w w:val="9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261" w:type="dxa"/>
          </w:tcPr>
          <w:p w:rsidR="0002580B" w:rsidRPr="00D13335" w:rsidRDefault="0002580B" w:rsidP="00D13335">
            <w:pPr>
              <w:spacing w:before="85"/>
              <w:ind w:left="169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  <w:proofErr w:type="spellStart"/>
            <w:r w:rsidRPr="00D13335">
              <w:rPr>
                <w:rFonts w:ascii="Times New Roman" w:eastAsia="Cambria" w:hAnsi="Times New Roman" w:cs="Times New Roman"/>
                <w:b/>
                <w:w w:val="90"/>
                <w:sz w:val="28"/>
                <w:szCs w:val="28"/>
              </w:rPr>
              <w:t>Основное</w:t>
            </w:r>
            <w:proofErr w:type="spellEnd"/>
            <w:r w:rsidRPr="00D13335">
              <w:rPr>
                <w:rFonts w:ascii="Times New Roman" w:eastAsia="Cambria" w:hAnsi="Times New Roman" w:cs="Times New Roman"/>
                <w:b/>
                <w:spacing w:val="28"/>
                <w:w w:val="9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b/>
                <w:w w:val="90"/>
                <w:sz w:val="28"/>
                <w:szCs w:val="28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02580B" w:rsidRPr="00D13335" w:rsidRDefault="0002580B" w:rsidP="00D13335">
            <w:pPr>
              <w:spacing w:before="85"/>
              <w:ind w:left="168" w:right="160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  <w:proofErr w:type="spellStart"/>
            <w:r w:rsidRPr="00D13335">
              <w:rPr>
                <w:rFonts w:ascii="Times New Roman" w:eastAsia="Cambria" w:hAnsi="Times New Roman" w:cs="Times New Roman"/>
                <w:b/>
                <w:w w:val="90"/>
                <w:sz w:val="28"/>
                <w:szCs w:val="28"/>
              </w:rPr>
              <w:t>Основные</w:t>
            </w:r>
            <w:proofErr w:type="spellEnd"/>
            <w:r w:rsidRPr="00D13335">
              <w:rPr>
                <w:rFonts w:ascii="Times New Roman" w:eastAsia="Cambria" w:hAnsi="Times New Roman" w:cs="Times New Roman"/>
                <w:b/>
                <w:spacing w:val="23"/>
                <w:w w:val="9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b/>
                <w:w w:val="90"/>
                <w:sz w:val="28"/>
                <w:szCs w:val="28"/>
              </w:rPr>
              <w:t>виды</w:t>
            </w:r>
            <w:proofErr w:type="spellEnd"/>
            <w:r w:rsidRPr="00D13335">
              <w:rPr>
                <w:rFonts w:ascii="Times New Roman" w:eastAsia="Cambria" w:hAnsi="Times New Roman" w:cs="Times New Roman"/>
                <w:b/>
                <w:spacing w:val="23"/>
                <w:w w:val="9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b/>
                <w:w w:val="90"/>
                <w:sz w:val="28"/>
                <w:szCs w:val="28"/>
              </w:rPr>
              <w:t>деятельности</w:t>
            </w:r>
            <w:proofErr w:type="spellEnd"/>
            <w:r w:rsidRPr="00D13335">
              <w:rPr>
                <w:rFonts w:ascii="Times New Roman" w:eastAsia="Cambria" w:hAnsi="Times New Roman" w:cs="Times New Roman"/>
                <w:b/>
                <w:spacing w:val="-38"/>
                <w:w w:val="9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обучающихся</w:t>
            </w:r>
            <w:proofErr w:type="spellEnd"/>
          </w:p>
        </w:tc>
      </w:tr>
      <w:tr w:rsidR="0002580B" w:rsidRPr="00D13335" w:rsidTr="00870D61">
        <w:trPr>
          <w:trHeight w:val="376"/>
        </w:trPr>
        <w:tc>
          <w:tcPr>
            <w:tcW w:w="454" w:type="dxa"/>
          </w:tcPr>
          <w:p w:rsidR="0002580B" w:rsidRPr="00D13335" w:rsidRDefault="0002580B" w:rsidP="00D13335">
            <w:pPr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10178" w:type="dxa"/>
            <w:gridSpan w:val="4"/>
          </w:tcPr>
          <w:p w:rsidR="0002580B" w:rsidRPr="00D13335" w:rsidRDefault="0002580B" w:rsidP="00D13335">
            <w:pPr>
              <w:spacing w:before="83"/>
              <w:ind w:left="1771" w:right="1764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b/>
                <w:w w:val="95"/>
                <w:sz w:val="28"/>
                <w:szCs w:val="28"/>
                <w:lang w:val="ru-RU"/>
              </w:rPr>
              <w:t>Тематический</w:t>
            </w:r>
            <w:r w:rsidRPr="00D13335">
              <w:rPr>
                <w:rFonts w:ascii="Times New Roman" w:eastAsia="Cambria" w:hAnsi="Times New Roman" w:cs="Times New Roman"/>
                <w:b/>
                <w:spacing w:val="7"/>
                <w:w w:val="9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b/>
                <w:w w:val="95"/>
                <w:sz w:val="28"/>
                <w:szCs w:val="28"/>
                <w:lang w:val="ru-RU"/>
              </w:rPr>
              <w:t>блок</w:t>
            </w:r>
            <w:r w:rsidRPr="00D13335">
              <w:rPr>
                <w:rFonts w:ascii="Times New Roman" w:eastAsia="Cambria" w:hAnsi="Times New Roman" w:cs="Times New Roman"/>
                <w:b/>
                <w:spacing w:val="7"/>
                <w:w w:val="9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b/>
                <w:w w:val="95"/>
                <w:sz w:val="28"/>
                <w:szCs w:val="28"/>
                <w:lang w:val="ru-RU"/>
              </w:rPr>
              <w:t>1.</w:t>
            </w:r>
            <w:r w:rsidRPr="00D13335">
              <w:rPr>
                <w:rFonts w:ascii="Times New Roman" w:eastAsia="Cambria" w:hAnsi="Times New Roman" w:cs="Times New Roman"/>
                <w:b/>
                <w:spacing w:val="7"/>
                <w:w w:val="9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b/>
                <w:w w:val="95"/>
                <w:sz w:val="28"/>
                <w:szCs w:val="28"/>
                <w:lang w:val="ru-RU"/>
              </w:rPr>
              <w:t>«Культура</w:t>
            </w:r>
            <w:r w:rsidRPr="00D13335">
              <w:rPr>
                <w:rFonts w:ascii="Times New Roman" w:eastAsia="Cambria" w:hAnsi="Times New Roman" w:cs="Times New Roman"/>
                <w:b/>
                <w:spacing w:val="7"/>
                <w:w w:val="9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b/>
                <w:w w:val="95"/>
                <w:sz w:val="28"/>
                <w:szCs w:val="28"/>
                <w:lang w:val="ru-RU"/>
              </w:rPr>
              <w:t>как</w:t>
            </w:r>
            <w:r w:rsidRPr="00D13335">
              <w:rPr>
                <w:rFonts w:ascii="Times New Roman" w:eastAsia="Cambria" w:hAnsi="Times New Roman" w:cs="Times New Roman"/>
                <w:b/>
                <w:spacing w:val="8"/>
                <w:w w:val="9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b/>
                <w:w w:val="95"/>
                <w:sz w:val="28"/>
                <w:szCs w:val="28"/>
                <w:lang w:val="ru-RU"/>
              </w:rPr>
              <w:t>социальность»</w:t>
            </w:r>
          </w:p>
        </w:tc>
      </w:tr>
      <w:tr w:rsidR="0002580B" w:rsidRPr="00D13335" w:rsidTr="00870D61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02580B" w:rsidRPr="00D13335" w:rsidRDefault="0002580B" w:rsidP="00D13335">
            <w:pPr>
              <w:spacing w:before="77"/>
              <w:ind w:left="9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07"/>
                <w:sz w:val="28"/>
                <w:szCs w:val="28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02580B" w:rsidRPr="00D13335" w:rsidRDefault="0002580B" w:rsidP="00D13335">
            <w:pPr>
              <w:spacing w:before="77"/>
              <w:ind w:left="166" w:right="155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Мир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20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культуры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:</w:t>
            </w:r>
            <w:r w:rsidRPr="00D13335">
              <w:rPr>
                <w:rFonts w:ascii="Times New Roman" w:eastAsia="Cambria" w:hAnsi="Times New Roman" w:cs="Times New Roman"/>
                <w:spacing w:val="20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его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20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структура</w:t>
            </w:r>
            <w:proofErr w:type="spellEnd"/>
          </w:p>
        </w:tc>
        <w:tc>
          <w:tcPr>
            <w:tcW w:w="850" w:type="dxa"/>
          </w:tcPr>
          <w:p w:rsidR="0002580B" w:rsidRPr="00D13335" w:rsidRDefault="0002580B" w:rsidP="00D13335">
            <w:pPr>
              <w:spacing w:before="77"/>
              <w:ind w:left="168" w:right="159"/>
              <w:jc w:val="both"/>
              <w:rPr>
                <w:rFonts w:ascii="Times New Roman" w:eastAsia="Cambria" w:hAnsi="Times New Roman" w:cs="Times New Roman"/>
                <w:spacing w:val="-1"/>
                <w:w w:val="110"/>
                <w:sz w:val="28"/>
                <w:szCs w:val="28"/>
              </w:rPr>
            </w:pPr>
          </w:p>
        </w:tc>
        <w:tc>
          <w:tcPr>
            <w:tcW w:w="3261" w:type="dxa"/>
          </w:tcPr>
          <w:p w:rsidR="0002580B" w:rsidRPr="00D13335" w:rsidRDefault="0002580B" w:rsidP="00D13335">
            <w:pPr>
              <w:spacing w:before="77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t>Культура</w:t>
            </w:r>
            <w:r w:rsidRPr="00D13335">
              <w:rPr>
                <w:rFonts w:ascii="Times New Roman" w:eastAsia="Cambria" w:hAnsi="Times New Roman" w:cs="Times New Roman"/>
                <w:spacing w:val="-10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t>как</w:t>
            </w:r>
            <w:r w:rsidRPr="00D13335">
              <w:rPr>
                <w:rFonts w:ascii="Times New Roman" w:eastAsia="Cambria" w:hAnsi="Times New Roman" w:cs="Times New Roman"/>
                <w:spacing w:val="-9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t>форма</w:t>
            </w:r>
            <w:r w:rsidRPr="00D13335">
              <w:rPr>
                <w:rFonts w:ascii="Times New Roman" w:eastAsia="Cambria" w:hAnsi="Times New Roman" w:cs="Times New Roman"/>
                <w:spacing w:val="-9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социаль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ного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взаимодействия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Связь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между миром материальной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культуры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социальной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структурой общества . Расстояние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образ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жизни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людей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Научно-технический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про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t>гресс</w:t>
            </w:r>
            <w:r w:rsidRPr="00D13335">
              <w:rPr>
                <w:rFonts w:ascii="Times New Roman" w:eastAsia="Cambria" w:hAnsi="Times New Roman" w:cs="Times New Roman"/>
                <w:spacing w:val="-10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t>как</w:t>
            </w:r>
            <w:r w:rsidRPr="00D13335">
              <w:rPr>
                <w:rFonts w:ascii="Times New Roman" w:eastAsia="Cambria" w:hAnsi="Times New Roman" w:cs="Times New Roman"/>
                <w:spacing w:val="-9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t>один</w:t>
            </w:r>
            <w:r w:rsidRPr="00D13335">
              <w:rPr>
                <w:rFonts w:ascii="Times New Roman" w:eastAsia="Cambria" w:hAnsi="Times New Roman" w:cs="Times New Roman"/>
                <w:spacing w:val="-9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из</w:t>
            </w:r>
            <w:r w:rsidRPr="00D13335">
              <w:rPr>
                <w:rFonts w:ascii="Times New Roman" w:eastAsia="Cambria" w:hAnsi="Times New Roman" w:cs="Times New Roman"/>
                <w:spacing w:val="-9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источников</w:t>
            </w:r>
            <w:r w:rsidRPr="00D13335">
              <w:rPr>
                <w:rFonts w:ascii="Times New Roman" w:eastAsia="Cambria" w:hAnsi="Times New Roman" w:cs="Times New Roman"/>
                <w:spacing w:val="-42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t>формирования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 xml:space="preserve"> социального</w:t>
            </w:r>
            <w:r w:rsidRPr="00D13335">
              <w:rPr>
                <w:rFonts w:ascii="Times New Roman" w:eastAsia="Cambria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облика</w:t>
            </w:r>
            <w:r w:rsidRPr="00D13335">
              <w:rPr>
                <w:rFonts w:ascii="Times New Roman" w:eastAsia="Cambria" w:hAnsi="Times New Roman" w:cs="Times New Roman"/>
                <w:spacing w:val="17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02580B" w:rsidRPr="00D13335" w:rsidRDefault="0002580B" w:rsidP="00D13335">
            <w:pPr>
              <w:spacing w:before="76"/>
              <w:ind w:left="168" w:right="160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Понимать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специфику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социальных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явлений, их отличия от мира природы</w:t>
            </w:r>
            <w:proofErr w:type="gramStart"/>
            <w:r w:rsidRPr="00D13335">
              <w:rPr>
                <w:rFonts w:ascii="Times New Roman" w:eastAsia="Cambria" w:hAnsi="Times New Roman" w:cs="Times New Roman"/>
                <w:spacing w:val="-1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.</w:t>
            </w:r>
            <w:proofErr w:type="gramEnd"/>
          </w:p>
          <w:p w:rsidR="0002580B" w:rsidRPr="00D13335" w:rsidRDefault="0002580B" w:rsidP="00D13335">
            <w:pPr>
              <w:spacing w:before="2"/>
              <w:ind w:left="168" w:right="160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Уметь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объяснять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взаимосвязь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материальной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культуры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духовно-нравственным</w:t>
            </w:r>
            <w:r w:rsidRPr="00D13335">
              <w:rPr>
                <w:rFonts w:ascii="Times New Roman" w:eastAsia="Cambria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состоянием</w:t>
            </w:r>
            <w:r w:rsidRPr="00D13335">
              <w:rPr>
                <w:rFonts w:ascii="Times New Roman" w:eastAsia="Cambria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общества</w:t>
            </w:r>
            <w:proofErr w:type="gramStart"/>
            <w:r w:rsidRPr="00D13335">
              <w:rPr>
                <w:rFonts w:ascii="Times New Roman" w:eastAsia="Cambria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.</w:t>
            </w:r>
            <w:proofErr w:type="gramEnd"/>
          </w:p>
          <w:p w:rsidR="0002580B" w:rsidRPr="00D13335" w:rsidRDefault="0002580B" w:rsidP="00D13335">
            <w:pPr>
              <w:spacing w:before="1"/>
              <w:ind w:left="168" w:right="160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 xml:space="preserve">Слушать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 xml:space="preserve">объяснения учителя, </w:t>
            </w: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>работать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с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учебником,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>анализировать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проблемные</w:t>
            </w:r>
            <w:r w:rsidRPr="00D13335">
              <w:rPr>
                <w:rFonts w:ascii="Times New Roman" w:eastAsia="Cambria" w:hAnsi="Times New Roman" w:cs="Times New Roman"/>
                <w:spacing w:val="12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ситуации</w:t>
            </w:r>
          </w:p>
        </w:tc>
      </w:tr>
      <w:tr w:rsidR="0002580B" w:rsidRPr="00D13335" w:rsidTr="00870D61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02580B" w:rsidRPr="00D13335" w:rsidRDefault="0002580B" w:rsidP="00D13335">
            <w:pPr>
              <w:spacing w:before="79"/>
              <w:ind w:left="9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07"/>
                <w:sz w:val="28"/>
                <w:szCs w:val="28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79"/>
              <w:ind w:left="166" w:right="157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Культура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22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России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:</w:t>
            </w:r>
            <w:r w:rsidRPr="00D13335">
              <w:rPr>
                <w:rFonts w:ascii="Times New Roman" w:eastAsia="Cambria" w:hAnsi="Times New Roman" w:cs="Times New Roman"/>
                <w:spacing w:val="22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многообразие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8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регионов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79"/>
              <w:ind w:left="168" w:right="159"/>
              <w:jc w:val="both"/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79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Территория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России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Народы,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живущие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ней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Проблемы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культурного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взаимодействия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обществе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многообразием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культур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Сохранение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поддержка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принципов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толерантности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уважения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всем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культурам</w:t>
            </w:r>
            <w:r w:rsidRPr="00D13335">
              <w:rPr>
                <w:rFonts w:ascii="Times New Roman" w:eastAsia="Cambria" w:hAnsi="Times New Roman" w:cs="Times New Roman"/>
                <w:spacing w:val="33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народов</w:t>
            </w:r>
            <w:r w:rsidRPr="00D13335">
              <w:rPr>
                <w:rFonts w:ascii="Times New Roman" w:eastAsia="Cambria" w:hAnsi="Times New Roman" w:cs="Times New Roman"/>
                <w:spacing w:val="34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78"/>
              <w:ind w:left="167" w:right="160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Понимать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объяснять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важность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о-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хранения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исторической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памяти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разных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народов,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культурных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традиций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разных</w:t>
            </w:r>
            <w:r w:rsidRPr="00D13335">
              <w:rPr>
                <w:rFonts w:ascii="Times New Roman" w:eastAsia="Cambria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регионов</w:t>
            </w:r>
            <w:r w:rsidRPr="00D13335">
              <w:rPr>
                <w:rFonts w:ascii="Times New Roman" w:eastAsia="Cambria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России</w:t>
            </w:r>
            <w:r w:rsidRPr="00D13335">
              <w:rPr>
                <w:rFonts w:ascii="Times New Roman" w:eastAsia="Cambria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.</w:t>
            </w:r>
          </w:p>
          <w:p w:rsidR="0002580B" w:rsidRPr="00D13335" w:rsidRDefault="0002580B" w:rsidP="00D13335">
            <w:pPr>
              <w:spacing w:before="2"/>
              <w:ind w:left="167" w:right="160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Характеризовать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духовную</w:t>
            </w:r>
            <w:r w:rsidRPr="00D13335">
              <w:rPr>
                <w:rFonts w:ascii="Times New Roman" w:eastAsia="Cambria" w:hAnsi="Times New Roman" w:cs="Times New Roman"/>
                <w:spacing w:val="44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культуру народов России как общее достоя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ние</w:t>
            </w:r>
            <w:r w:rsidRPr="00D13335">
              <w:rPr>
                <w:rFonts w:ascii="Times New Roman" w:eastAsia="Cambria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нашей</w:t>
            </w:r>
            <w:r w:rsidRPr="00D13335">
              <w:rPr>
                <w:rFonts w:ascii="Times New Roman" w:eastAsia="Cambria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Родины</w:t>
            </w:r>
            <w:proofErr w:type="gramStart"/>
            <w:r w:rsidRPr="00D13335">
              <w:rPr>
                <w:rFonts w:ascii="Times New Roman" w:eastAsia="Cambria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.</w:t>
            </w:r>
            <w:proofErr w:type="gramEnd"/>
          </w:p>
          <w:p w:rsidR="0002580B" w:rsidRPr="00D13335" w:rsidRDefault="0002580B" w:rsidP="00D13335">
            <w:pPr>
              <w:spacing w:before="2"/>
              <w:ind w:left="167" w:right="160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>Работать</w:t>
            </w:r>
            <w:r w:rsidRPr="00D13335">
              <w:rPr>
                <w:rFonts w:ascii="Times New Roman" w:eastAsia="Cambria" w:hAnsi="Times New Roman" w:cs="Times New Roman"/>
                <w:i/>
                <w:spacing w:val="-9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с</w:t>
            </w:r>
            <w:r w:rsidRPr="00D13335">
              <w:rPr>
                <w:rFonts w:ascii="Times New Roman" w:eastAsia="Cambria" w:hAnsi="Times New Roman" w:cs="Times New Roman"/>
                <w:spacing w:val="-2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картой</w:t>
            </w:r>
            <w:r w:rsidRPr="00D13335">
              <w:rPr>
                <w:rFonts w:ascii="Times New Roman" w:eastAsia="Cambria" w:hAnsi="Times New Roman" w:cs="Times New Roman"/>
                <w:spacing w:val="-2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регионов,</w:t>
            </w:r>
            <w:r w:rsidRPr="00D13335">
              <w:rPr>
                <w:rFonts w:ascii="Times New Roman" w:eastAsia="Cambria" w:hAnsi="Times New Roman" w:cs="Times New Roman"/>
                <w:spacing w:val="-2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 xml:space="preserve">разграничивать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 xml:space="preserve">понятия по теме, </w:t>
            </w: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>слушать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объяснения</w:t>
            </w:r>
            <w:r w:rsidRPr="00D13335">
              <w:rPr>
                <w:rFonts w:ascii="Times New Roman" w:eastAsia="Cambria" w:hAnsi="Times New Roman" w:cs="Times New Roman"/>
                <w:spacing w:val="13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учителя</w:t>
            </w:r>
          </w:p>
        </w:tc>
      </w:tr>
    </w:tbl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Style w:val="TableNormal"/>
        <w:tblW w:w="10632" w:type="dxa"/>
        <w:tblInd w:w="-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"/>
        <w:gridCol w:w="411"/>
        <w:gridCol w:w="43"/>
        <w:gridCol w:w="2339"/>
        <w:gridCol w:w="850"/>
        <w:gridCol w:w="3261"/>
        <w:gridCol w:w="3685"/>
      </w:tblGrid>
      <w:tr w:rsidR="0002580B" w:rsidRPr="00D13335" w:rsidTr="00CA47A9">
        <w:trPr>
          <w:gridBefore w:val="1"/>
          <w:wBefore w:w="43" w:type="dxa"/>
          <w:trHeight w:val="1955"/>
        </w:trPr>
        <w:tc>
          <w:tcPr>
            <w:tcW w:w="454" w:type="dxa"/>
            <w:gridSpan w:val="2"/>
            <w:tcBorders>
              <w:left w:val="single" w:sz="6" w:space="0" w:color="000000"/>
            </w:tcBorders>
          </w:tcPr>
          <w:p w:rsidR="0002580B" w:rsidRPr="00D13335" w:rsidRDefault="0002580B" w:rsidP="00D13335">
            <w:pPr>
              <w:spacing w:before="79"/>
              <w:ind w:left="7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07"/>
                <w:sz w:val="28"/>
                <w:szCs w:val="28"/>
              </w:rPr>
              <w:t>3</w:t>
            </w:r>
          </w:p>
        </w:tc>
        <w:tc>
          <w:tcPr>
            <w:tcW w:w="2339" w:type="dxa"/>
          </w:tcPr>
          <w:p w:rsidR="0002580B" w:rsidRPr="00D13335" w:rsidRDefault="0002580B" w:rsidP="00D13335">
            <w:pPr>
              <w:spacing w:before="79"/>
              <w:ind w:left="169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История</w:t>
            </w:r>
            <w:r w:rsidRPr="00D13335">
              <w:rPr>
                <w:rFonts w:ascii="Times New Roman" w:eastAsia="Cambria" w:hAnsi="Times New Roman" w:cs="Times New Roman"/>
                <w:spacing w:val="14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быта</w:t>
            </w:r>
            <w:r w:rsidRPr="00D13335">
              <w:rPr>
                <w:rFonts w:ascii="Times New Roman" w:eastAsia="Cambria" w:hAnsi="Times New Roman" w:cs="Times New Roman"/>
                <w:spacing w:val="14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как</w:t>
            </w:r>
            <w:r w:rsidRPr="00D13335">
              <w:rPr>
                <w:rFonts w:ascii="Times New Roman" w:eastAsia="Cambria" w:hAnsi="Times New Roman" w:cs="Times New Roman"/>
                <w:spacing w:val="14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история</w:t>
            </w:r>
            <w:r w:rsidRPr="00D13335">
              <w:rPr>
                <w:rFonts w:ascii="Times New Roman" w:eastAsia="Cambria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02580B" w:rsidRPr="00D13335" w:rsidRDefault="0002580B" w:rsidP="00D13335">
            <w:pPr>
              <w:tabs>
                <w:tab w:val="left" w:pos="1727"/>
              </w:tabs>
              <w:spacing w:before="79"/>
              <w:ind w:left="168" w:right="159"/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</w:pPr>
          </w:p>
        </w:tc>
        <w:tc>
          <w:tcPr>
            <w:tcW w:w="3261" w:type="dxa"/>
          </w:tcPr>
          <w:p w:rsidR="0002580B" w:rsidRPr="00D13335" w:rsidRDefault="0002580B" w:rsidP="00D13335">
            <w:pPr>
              <w:tabs>
                <w:tab w:val="left" w:pos="1727"/>
              </w:tabs>
              <w:spacing w:before="79"/>
              <w:ind w:left="168" w:right="159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Домашнее</w:t>
            </w:r>
            <w:r w:rsidRPr="00D13335">
              <w:rPr>
                <w:rFonts w:ascii="Times New Roman" w:eastAsia="Cambria" w:hAnsi="Times New Roman" w:cs="Times New Roman"/>
                <w:spacing w:val="10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хозяйство</w:t>
            </w:r>
            <w:r w:rsidRPr="00D13335">
              <w:rPr>
                <w:rFonts w:ascii="Times New Roman" w:eastAsia="Cambria" w:hAnsi="Times New Roman" w:cs="Times New Roman"/>
                <w:spacing w:val="1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его</w:t>
            </w:r>
            <w:r w:rsidRPr="00D13335">
              <w:rPr>
                <w:rFonts w:ascii="Times New Roman" w:eastAsia="Cambria" w:hAnsi="Times New Roman" w:cs="Times New Roman"/>
                <w:spacing w:val="11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тпы</w:t>
            </w:r>
            <w:proofErr w:type="spellEnd"/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Хозяйственная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деятел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ность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народов</w:t>
            </w:r>
            <w:r w:rsidRPr="00D13335">
              <w:rPr>
                <w:rFonts w:ascii="Times New Roman" w:eastAsia="Cambria" w:hAnsi="Times New Roman" w:cs="Times New Roman"/>
                <w:spacing w:val="1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России</w:t>
            </w:r>
            <w:r w:rsidRPr="00D13335">
              <w:rPr>
                <w:rFonts w:ascii="Times New Roman" w:eastAsia="Cambria" w:hAnsi="Times New Roman" w:cs="Times New Roman"/>
                <w:spacing w:val="1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1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раз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ные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исторические периоды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lastRenderedPageBreak/>
              <w:t>Многообразие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ab/>
              <w:t>культурных</w:t>
            </w:r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укладов</w:t>
            </w:r>
            <w:r w:rsidRPr="00D13335">
              <w:rPr>
                <w:rFonts w:ascii="Times New Roman" w:eastAsia="Cambria" w:hAnsi="Times New Roman" w:cs="Times New Roman"/>
                <w:spacing w:val="17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D13335">
              <w:rPr>
                <w:rFonts w:ascii="Times New Roman" w:eastAsia="Cambria" w:hAnsi="Times New Roman" w:cs="Times New Roman"/>
                <w:spacing w:val="17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результат</w:t>
            </w:r>
            <w:r w:rsidRPr="00D13335">
              <w:rPr>
                <w:rFonts w:ascii="Times New Roman" w:eastAsia="Cambria" w:hAnsi="Times New Roman" w:cs="Times New Roman"/>
                <w:spacing w:val="17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исто</w:t>
            </w:r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рического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2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развития</w:t>
            </w:r>
            <w:r w:rsidRPr="00D13335">
              <w:rPr>
                <w:rFonts w:ascii="Times New Roman" w:eastAsia="Cambria" w:hAnsi="Times New Roman" w:cs="Times New Roman"/>
                <w:spacing w:val="2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народов</w:t>
            </w:r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02580B" w:rsidRPr="00D13335" w:rsidRDefault="0002580B" w:rsidP="00D13335">
            <w:pPr>
              <w:spacing w:before="79"/>
              <w:ind w:left="168" w:right="160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lastRenderedPageBreak/>
              <w:t>Понимать</w:t>
            </w:r>
            <w:r w:rsidRPr="00D13335">
              <w:rPr>
                <w:rFonts w:ascii="Times New Roman" w:eastAsia="Cambria" w:hAnsi="Times New Roman" w:cs="Times New Roman"/>
                <w:i/>
                <w:spacing w:val="27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39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объяснять</w:t>
            </w:r>
            <w:r w:rsidRPr="00D13335">
              <w:rPr>
                <w:rFonts w:ascii="Times New Roman" w:eastAsia="Cambria" w:hAnsi="Times New Roman" w:cs="Times New Roman"/>
                <w:i/>
                <w:spacing w:val="28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взаимосвязь</w:t>
            </w:r>
            <w:r w:rsidRPr="00D13335">
              <w:rPr>
                <w:rFonts w:ascii="Times New Roman" w:eastAsia="Cambria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хозяйственной</w:t>
            </w:r>
            <w:r w:rsidRPr="00D13335">
              <w:rPr>
                <w:rFonts w:ascii="Times New Roman" w:eastAsia="Cambria" w:hAnsi="Times New Roman" w:cs="Times New Roman"/>
                <w:spacing w:val="12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деятельности,</w:t>
            </w:r>
            <w:r w:rsidRPr="00D13335">
              <w:rPr>
                <w:rFonts w:ascii="Times New Roman" w:eastAsia="Cambria" w:hAnsi="Times New Roman" w:cs="Times New Roman"/>
                <w:spacing w:val="12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быта</w:t>
            </w:r>
            <w:r w:rsidRPr="00D13335">
              <w:rPr>
                <w:rFonts w:ascii="Times New Roman" w:eastAsia="Cambria" w:hAnsi="Times New Roman" w:cs="Times New Roman"/>
                <w:spacing w:val="12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лю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дей</w:t>
            </w:r>
            <w:r w:rsidRPr="00D13335">
              <w:rPr>
                <w:rFonts w:ascii="Times New Roman" w:eastAsia="Cambria" w:hAnsi="Times New Roman" w:cs="Times New Roman"/>
                <w:spacing w:val="-4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</w:t>
            </w:r>
            <w:r w:rsidRPr="00D13335">
              <w:rPr>
                <w:rFonts w:ascii="Times New Roman" w:eastAsia="Cambria" w:hAnsi="Times New Roman" w:cs="Times New Roman"/>
                <w:spacing w:val="-4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историей</w:t>
            </w:r>
            <w:r w:rsidRPr="00D13335">
              <w:rPr>
                <w:rFonts w:ascii="Times New Roman" w:eastAsia="Cambria" w:hAnsi="Times New Roman" w:cs="Times New Roman"/>
                <w:spacing w:val="-4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народа,</w:t>
            </w:r>
            <w:r w:rsidRPr="00D13335">
              <w:rPr>
                <w:rFonts w:ascii="Times New Roman" w:eastAsia="Cambria" w:hAnsi="Times New Roman" w:cs="Times New Roman"/>
                <w:spacing w:val="-3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климатом,</w:t>
            </w:r>
            <w:r w:rsidRPr="00D13335">
              <w:rPr>
                <w:rFonts w:ascii="Times New Roman" w:eastAsia="Cambria" w:hAnsi="Times New Roman" w:cs="Times New Roman"/>
                <w:spacing w:val="-4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lastRenderedPageBreak/>
              <w:t>гео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графическими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условиями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его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жизни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Работать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</w:t>
            </w:r>
            <w:r w:rsidRPr="00D13335">
              <w:rPr>
                <w:rFonts w:ascii="Times New Roman" w:eastAsia="Cambria" w:hAnsi="Times New Roman" w:cs="Times New Roman"/>
                <w:spacing w:val="13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учебником,</w:t>
            </w:r>
            <w:r w:rsidRPr="00D13335">
              <w:rPr>
                <w:rFonts w:ascii="Times New Roman" w:eastAsia="Cambria" w:hAnsi="Times New Roman" w:cs="Times New Roman"/>
                <w:spacing w:val="13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а</w:t>
            </w:r>
            <w:r w:rsidRPr="00D13335">
              <w:rPr>
                <w:rFonts w:ascii="Times New Roman" w:eastAsia="Cambria" w:hAnsi="Times New Roman" w:cs="Times New Roman"/>
                <w:spacing w:val="13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также</w:t>
            </w:r>
            <w:r w:rsidRPr="00D13335">
              <w:rPr>
                <w:rFonts w:ascii="Times New Roman" w:eastAsia="Cambria" w:hAnsi="Times New Roman" w:cs="Times New Roman"/>
                <w:spacing w:val="13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научно-популярной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литературой;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просматривать</w:t>
            </w:r>
            <w:r w:rsidRPr="00D13335">
              <w:rPr>
                <w:rFonts w:ascii="Times New Roman" w:eastAsia="Cambria" w:hAnsi="Times New Roman" w:cs="Times New Roman"/>
                <w:i/>
                <w:spacing w:val="9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27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анализировать</w:t>
            </w:r>
            <w:r w:rsidRPr="00D13335">
              <w:rPr>
                <w:rFonts w:ascii="Times New Roman" w:eastAsia="Cambria" w:hAnsi="Times New Roman" w:cs="Times New Roman"/>
                <w:i/>
                <w:spacing w:val="1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учебные</w:t>
            </w:r>
            <w:r w:rsidRPr="00D13335">
              <w:rPr>
                <w:rFonts w:ascii="Times New Roman" w:eastAsia="Cambria" w:hAnsi="Times New Roman" w:cs="Times New Roman"/>
                <w:spacing w:val="19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фильмы</w:t>
            </w:r>
          </w:p>
        </w:tc>
      </w:tr>
      <w:tr w:rsidR="0002580B" w:rsidRPr="00D13335" w:rsidTr="00CA47A9">
        <w:trPr>
          <w:gridBefore w:val="1"/>
          <w:wBefore w:w="43" w:type="dxa"/>
          <w:trHeight w:val="1955"/>
        </w:trPr>
        <w:tc>
          <w:tcPr>
            <w:tcW w:w="454" w:type="dxa"/>
            <w:gridSpan w:val="2"/>
            <w:tcBorders>
              <w:left w:val="single" w:sz="6" w:space="0" w:color="000000"/>
            </w:tcBorders>
          </w:tcPr>
          <w:p w:rsidR="0002580B" w:rsidRPr="00D13335" w:rsidRDefault="0002580B" w:rsidP="00D13335">
            <w:pPr>
              <w:spacing w:before="79"/>
              <w:ind w:left="6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07"/>
                <w:sz w:val="28"/>
                <w:szCs w:val="28"/>
              </w:rPr>
              <w:lastRenderedPageBreak/>
              <w:t>4</w:t>
            </w:r>
          </w:p>
        </w:tc>
        <w:tc>
          <w:tcPr>
            <w:tcW w:w="2339" w:type="dxa"/>
          </w:tcPr>
          <w:p w:rsidR="0002580B" w:rsidRPr="00D13335" w:rsidRDefault="0002580B" w:rsidP="00D13335">
            <w:pPr>
              <w:spacing w:before="79"/>
              <w:ind w:left="169" w:right="156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Прогресс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:</w:t>
            </w:r>
            <w:r w:rsidRPr="00D13335">
              <w:rPr>
                <w:rFonts w:ascii="Times New Roman" w:eastAsia="Cambria" w:hAnsi="Times New Roman" w:cs="Times New Roman"/>
                <w:spacing w:val="12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технический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3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3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социальный</w:t>
            </w:r>
            <w:proofErr w:type="spellEnd"/>
          </w:p>
        </w:tc>
        <w:tc>
          <w:tcPr>
            <w:tcW w:w="850" w:type="dxa"/>
          </w:tcPr>
          <w:p w:rsidR="0002580B" w:rsidRPr="00D13335" w:rsidRDefault="0002580B" w:rsidP="00D13335">
            <w:pPr>
              <w:spacing w:before="79"/>
              <w:ind w:left="168" w:right="159"/>
              <w:jc w:val="both"/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</w:pPr>
          </w:p>
        </w:tc>
        <w:tc>
          <w:tcPr>
            <w:tcW w:w="3261" w:type="dxa"/>
          </w:tcPr>
          <w:p w:rsidR="0002580B" w:rsidRPr="00D13335" w:rsidRDefault="0002580B" w:rsidP="00D13335">
            <w:pPr>
              <w:spacing w:before="79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Производительность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труда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Разделение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труда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Обслужи-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вающий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42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производящий</w:t>
            </w:r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труд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Домашний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труд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его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механизация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Что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такое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технологии и как они влияют на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культуру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ценности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общества?</w:t>
            </w:r>
          </w:p>
        </w:tc>
        <w:tc>
          <w:tcPr>
            <w:tcW w:w="3685" w:type="dxa"/>
          </w:tcPr>
          <w:p w:rsidR="0002580B" w:rsidRPr="00D13335" w:rsidRDefault="0002580B" w:rsidP="00D13335">
            <w:pPr>
              <w:spacing w:before="78"/>
              <w:ind w:left="168" w:right="160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Понимать</w:t>
            </w:r>
            <w:r w:rsidRPr="00D13335">
              <w:rPr>
                <w:rFonts w:ascii="Times New Roman" w:eastAsia="Cambria" w:hAnsi="Times New Roman" w:cs="Times New Roman"/>
                <w:i/>
                <w:spacing w:val="48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42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объяснять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,</w:t>
            </w:r>
            <w:r w:rsidRPr="00D13335">
              <w:rPr>
                <w:rFonts w:ascii="Times New Roman" w:eastAsia="Cambria" w:hAnsi="Times New Roman" w:cs="Times New Roman"/>
                <w:spacing w:val="42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что  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такое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труд,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разделение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труда,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какова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роль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труда в истории и современном обществе</w:t>
            </w:r>
            <w:proofErr w:type="gramStart"/>
            <w:r w:rsidRPr="00D13335">
              <w:rPr>
                <w:rFonts w:ascii="Times New Roman" w:eastAsia="Cambria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.</w:t>
            </w:r>
            <w:proofErr w:type="gramEnd"/>
          </w:p>
          <w:p w:rsidR="0002580B" w:rsidRPr="00D13335" w:rsidRDefault="0002580B" w:rsidP="00D13335">
            <w:pPr>
              <w:spacing w:before="2"/>
              <w:ind w:left="168" w:right="160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 xml:space="preserve">Работать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 учебником, научно-попу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лярной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литературой;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>решать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пр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о-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блемные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задачи,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>анализировать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>разграничивать</w:t>
            </w:r>
            <w:r w:rsidRPr="00D13335">
              <w:rPr>
                <w:rFonts w:ascii="Times New Roman" w:eastAsia="Cambria" w:hAnsi="Times New Roman" w:cs="Times New Roman"/>
                <w:i/>
                <w:spacing w:val="13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понятий</w:t>
            </w:r>
          </w:p>
        </w:tc>
      </w:tr>
      <w:tr w:rsidR="0002580B" w:rsidRPr="00D13335" w:rsidTr="00CA47A9">
        <w:trPr>
          <w:gridBefore w:val="1"/>
          <w:wBefore w:w="43" w:type="dxa"/>
          <w:trHeight w:val="2393"/>
        </w:trPr>
        <w:tc>
          <w:tcPr>
            <w:tcW w:w="4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02580B" w:rsidRPr="00D13335" w:rsidRDefault="0002580B" w:rsidP="00D13335">
            <w:pPr>
              <w:spacing w:before="78"/>
              <w:ind w:left="8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07"/>
                <w:sz w:val="28"/>
                <w:szCs w:val="28"/>
              </w:rPr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78"/>
              <w:ind w:left="166" w:right="157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Образование</w:t>
            </w:r>
            <w:r w:rsidRPr="00D13335">
              <w:rPr>
                <w:rFonts w:ascii="Times New Roman" w:eastAsia="Cambria" w:hAnsi="Times New Roman" w:cs="Times New Roman"/>
                <w:spacing w:val="16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16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культуре</w:t>
            </w:r>
            <w:r w:rsidRPr="00D13335">
              <w:rPr>
                <w:rFonts w:ascii="Times New Roman" w:eastAsia="Cambria" w:hAnsi="Times New Roman" w:cs="Times New Roman"/>
                <w:spacing w:val="16"/>
                <w:w w:val="105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на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родов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78"/>
              <w:ind w:left="168" w:right="160"/>
              <w:jc w:val="both"/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78"/>
              <w:ind w:left="168" w:right="160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Представление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об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основных</w:t>
            </w:r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этапах в истории образования.</w:t>
            </w:r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Ценность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знания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Социальная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обусловленность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различных</w:t>
            </w:r>
            <w:r w:rsidRPr="00D13335">
              <w:rPr>
                <w:rFonts w:ascii="Times New Roman" w:eastAsia="Cambria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видов</w:t>
            </w:r>
            <w:r w:rsidRPr="00D13335">
              <w:rPr>
                <w:rFonts w:ascii="Times New Roman" w:eastAsia="Cambria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образования</w:t>
            </w:r>
            <w:r w:rsidRPr="00D13335">
              <w:rPr>
                <w:rFonts w:ascii="Times New Roman" w:eastAsia="Cambria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.</w:t>
            </w:r>
          </w:p>
          <w:p w:rsidR="0002580B" w:rsidRPr="00D13335" w:rsidRDefault="0002580B" w:rsidP="00D13335">
            <w:pPr>
              <w:spacing w:before="3"/>
              <w:ind w:left="168" w:right="160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Важность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образования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для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современного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мира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Образо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-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вание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трансляция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куль-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турных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смыслов,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способ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передачи</w:t>
            </w:r>
            <w:r w:rsidRPr="00D13335">
              <w:rPr>
                <w:rFonts w:ascii="Times New Roman" w:eastAsia="Cambria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78"/>
              <w:ind w:left="167" w:right="160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Понимать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объяснять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важность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образования в современном мире и ценность</w:t>
            </w:r>
            <w:r w:rsidRPr="00D13335">
              <w:rPr>
                <w:rFonts w:ascii="Times New Roman" w:eastAsia="Cambria" w:hAnsi="Times New Roman" w:cs="Times New Roman"/>
                <w:spacing w:val="22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знаний</w:t>
            </w:r>
            <w:proofErr w:type="gramStart"/>
            <w:r w:rsidRPr="00D13335">
              <w:rPr>
                <w:rFonts w:ascii="Times New Roman" w:eastAsia="Cambria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.</w:t>
            </w:r>
            <w:proofErr w:type="gramEnd"/>
          </w:p>
          <w:p w:rsidR="0002580B" w:rsidRPr="00D13335" w:rsidRDefault="0002580B" w:rsidP="00D13335">
            <w:pPr>
              <w:spacing w:before="1"/>
              <w:ind w:left="167" w:right="160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Понимать,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что</w:t>
            </w:r>
            <w:r w:rsidRPr="00D13335">
              <w:rPr>
                <w:rFonts w:ascii="Times New Roman" w:eastAsia="Cambria" w:hAnsi="Times New Roman" w:cs="Times New Roman"/>
                <w:spacing w:val="42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образование</w:t>
            </w:r>
            <w:r w:rsidRPr="00D13335">
              <w:rPr>
                <w:rFonts w:ascii="Times New Roman" w:eastAsia="Cambria" w:hAnsi="Times New Roman" w:cs="Times New Roman"/>
                <w:spacing w:val="42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—</w:t>
            </w:r>
            <w:r w:rsidRPr="00D13335">
              <w:rPr>
                <w:rFonts w:ascii="Times New Roman" w:eastAsia="Cambria" w:hAnsi="Times New Roman" w:cs="Times New Roman"/>
                <w:spacing w:val="42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важная часть процесса формирования духовно-нравственных ориентиров человека</w:t>
            </w:r>
            <w:proofErr w:type="gramStart"/>
            <w:r w:rsidRPr="00D13335">
              <w:rPr>
                <w:rFonts w:ascii="Times New Roman" w:eastAsia="Cambria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.</w:t>
            </w:r>
            <w:proofErr w:type="gramEnd"/>
          </w:p>
          <w:p w:rsidR="0002580B" w:rsidRPr="00D13335" w:rsidRDefault="0002580B" w:rsidP="00D13335">
            <w:pPr>
              <w:spacing w:before="2"/>
              <w:ind w:left="167" w:right="160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 xml:space="preserve">Слушать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 xml:space="preserve">объяснения учителя, </w:t>
            </w:r>
            <w:proofErr w:type="spellStart"/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>рефлексиовать</w:t>
            </w:r>
            <w:proofErr w:type="spellEnd"/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собственный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опыт,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>ра</w:t>
            </w:r>
            <w:proofErr w:type="gramStart"/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>з-</w:t>
            </w:r>
            <w:proofErr w:type="gramEnd"/>
            <w:r w:rsidRPr="00D13335">
              <w:rPr>
                <w:rFonts w:ascii="Times New Roman" w:eastAsia="Cambria" w:hAnsi="Times New Roman" w:cs="Times New Roman"/>
                <w:i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>граничивать</w:t>
            </w:r>
            <w:proofErr w:type="spellEnd"/>
            <w:r w:rsidRPr="00D13335">
              <w:rPr>
                <w:rFonts w:ascii="Times New Roman" w:eastAsia="Cambria" w:hAnsi="Times New Roman" w:cs="Times New Roman"/>
                <w:i/>
                <w:spacing w:val="12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понятия</w:t>
            </w:r>
          </w:p>
        </w:tc>
      </w:tr>
      <w:tr w:rsidR="0002580B" w:rsidRPr="00D13335" w:rsidTr="00CA47A9">
        <w:trPr>
          <w:trHeight w:val="1876"/>
        </w:trPr>
        <w:tc>
          <w:tcPr>
            <w:tcW w:w="454" w:type="dxa"/>
            <w:gridSpan w:val="2"/>
            <w:tcBorders>
              <w:left w:val="single" w:sz="6" w:space="0" w:color="000000"/>
            </w:tcBorders>
          </w:tcPr>
          <w:p w:rsidR="0002580B" w:rsidRPr="00D13335" w:rsidRDefault="0002580B" w:rsidP="00D13335">
            <w:pPr>
              <w:spacing w:before="40"/>
              <w:ind w:left="7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07"/>
                <w:sz w:val="28"/>
                <w:szCs w:val="28"/>
              </w:rPr>
              <w:t>6</w:t>
            </w:r>
          </w:p>
        </w:tc>
        <w:tc>
          <w:tcPr>
            <w:tcW w:w="2382" w:type="dxa"/>
            <w:gridSpan w:val="2"/>
          </w:tcPr>
          <w:p w:rsidR="0002580B" w:rsidRPr="00D13335" w:rsidRDefault="0002580B" w:rsidP="00D13335">
            <w:pPr>
              <w:spacing w:before="40"/>
              <w:ind w:left="169" w:right="152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t>Права</w:t>
            </w:r>
            <w:r w:rsidRPr="00D13335">
              <w:rPr>
                <w:rFonts w:ascii="Times New Roman" w:eastAsia="Cambria" w:hAnsi="Times New Roman" w:cs="Times New Roman"/>
                <w:spacing w:val="-10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-9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t>обязанности</w:t>
            </w:r>
            <w:r w:rsidRPr="00D13335">
              <w:rPr>
                <w:rFonts w:ascii="Times New Roman" w:eastAsia="Cambria" w:hAnsi="Times New Roman" w:cs="Times New Roman"/>
                <w:spacing w:val="-9"/>
                <w:w w:val="110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челове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ка</w:t>
            </w:r>
            <w:proofErr w:type="gramEnd"/>
          </w:p>
        </w:tc>
        <w:tc>
          <w:tcPr>
            <w:tcW w:w="850" w:type="dxa"/>
          </w:tcPr>
          <w:p w:rsidR="0002580B" w:rsidRPr="00D13335" w:rsidRDefault="0002580B" w:rsidP="00D13335">
            <w:pPr>
              <w:spacing w:before="40"/>
              <w:ind w:left="168" w:right="159"/>
              <w:jc w:val="both"/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</w:pPr>
          </w:p>
        </w:tc>
        <w:tc>
          <w:tcPr>
            <w:tcW w:w="3261" w:type="dxa"/>
          </w:tcPr>
          <w:p w:rsidR="0002580B" w:rsidRPr="00D13335" w:rsidRDefault="0002580B" w:rsidP="00D13335">
            <w:pPr>
              <w:spacing w:before="40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Права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обязанности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человека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культурной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традиции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народов</w:t>
            </w:r>
            <w:r w:rsidRPr="00D13335">
              <w:rPr>
                <w:rFonts w:ascii="Times New Roman" w:eastAsia="Cambria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России</w:t>
            </w:r>
            <w:proofErr w:type="gramStart"/>
            <w:r w:rsidRPr="00D13335">
              <w:rPr>
                <w:rFonts w:ascii="Times New Roman" w:eastAsia="Cambria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.</w:t>
            </w:r>
            <w:proofErr w:type="gramEnd"/>
          </w:p>
          <w:p w:rsidR="0002580B" w:rsidRPr="00D13335" w:rsidRDefault="0002580B" w:rsidP="00D13335">
            <w:pPr>
              <w:spacing w:before="1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Права и свободы человека 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t xml:space="preserve">гражданина,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обозначенные в</w:t>
            </w:r>
            <w:r w:rsidRPr="00D13335">
              <w:rPr>
                <w:rFonts w:ascii="Times New Roman" w:eastAsia="Cambria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lastRenderedPageBreak/>
              <w:t xml:space="preserve">Конституции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:rsidR="0002580B" w:rsidRPr="00D13335" w:rsidRDefault="0002580B" w:rsidP="00D13335">
            <w:pPr>
              <w:spacing w:before="39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lastRenderedPageBreak/>
              <w:t xml:space="preserve">Понимать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 xml:space="preserve">и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объяснять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, в чём заключается смысл понятий «права человека»,</w:t>
            </w:r>
            <w:r w:rsidRPr="00D13335">
              <w:rPr>
                <w:rFonts w:ascii="Times New Roman" w:eastAsia="Cambria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правовая</w:t>
            </w:r>
            <w:r w:rsidRPr="00D13335">
              <w:rPr>
                <w:rFonts w:ascii="Times New Roman" w:eastAsia="Cambria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культура»</w:t>
            </w:r>
            <w:r w:rsidRPr="00D13335">
              <w:rPr>
                <w:rFonts w:ascii="Times New Roman" w:eastAsia="Cambria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др</w:t>
            </w:r>
            <w:proofErr w:type="spellEnd"/>
            <w:proofErr w:type="gramStart"/>
            <w:r w:rsidRPr="00D13335">
              <w:rPr>
                <w:rFonts w:ascii="Times New Roman" w:eastAsia="Cambria" w:hAnsi="Times New Roman" w:cs="Times New Roman"/>
                <w:spacing w:val="-10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.</w:t>
            </w:r>
            <w:proofErr w:type="gramEnd"/>
          </w:p>
          <w:p w:rsidR="0002580B" w:rsidRPr="00D13335" w:rsidRDefault="0002580B" w:rsidP="00D13335">
            <w:pPr>
              <w:spacing w:before="2"/>
              <w:ind w:left="168" w:right="160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Понимать</w:t>
            </w:r>
            <w:r w:rsidRPr="00D13335">
              <w:rPr>
                <w:rFonts w:ascii="Times New Roman" w:eastAsia="Cambria" w:hAnsi="Times New Roman" w:cs="Times New Roman"/>
                <w:i/>
                <w:spacing w:val="48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необходимость</w:t>
            </w:r>
            <w:r w:rsidRPr="00D13335">
              <w:rPr>
                <w:rFonts w:ascii="Times New Roman" w:eastAsia="Cambria" w:hAnsi="Times New Roman" w:cs="Times New Roman"/>
                <w:spacing w:val="42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соблюдения</w:t>
            </w:r>
            <w:r w:rsidRPr="00D13335">
              <w:rPr>
                <w:rFonts w:ascii="Times New Roman" w:eastAsia="Cambria" w:hAnsi="Times New Roman" w:cs="Times New Roman"/>
                <w:spacing w:val="27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прав</w:t>
            </w:r>
            <w:r w:rsidRPr="00D13335">
              <w:rPr>
                <w:rFonts w:ascii="Times New Roman" w:eastAsia="Cambria" w:hAnsi="Times New Roman" w:cs="Times New Roman"/>
                <w:spacing w:val="27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27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lastRenderedPageBreak/>
              <w:t>обязанностей</w:t>
            </w:r>
            <w:r w:rsidRPr="00D13335">
              <w:rPr>
                <w:rFonts w:ascii="Times New Roman" w:eastAsia="Cambria" w:hAnsi="Times New Roman" w:cs="Times New Roman"/>
                <w:spacing w:val="27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человека</w:t>
            </w:r>
            <w:proofErr w:type="gramStart"/>
            <w:r w:rsidRPr="00D13335">
              <w:rPr>
                <w:rFonts w:ascii="Times New Roman" w:eastAsia="Cambria" w:hAnsi="Times New Roman" w:cs="Times New Roman"/>
                <w:spacing w:val="-6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.</w:t>
            </w:r>
            <w:proofErr w:type="gramEnd"/>
          </w:p>
          <w:p w:rsidR="0002580B" w:rsidRPr="00D13335" w:rsidRDefault="0002580B" w:rsidP="00D13335">
            <w:pPr>
              <w:spacing w:before="1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Слушать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анализировать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выступления одноклассников, работать с текстом</w:t>
            </w:r>
            <w:r w:rsidRPr="00D13335">
              <w:rPr>
                <w:rFonts w:ascii="Times New Roman" w:eastAsia="Cambria" w:hAnsi="Times New Roman" w:cs="Times New Roman"/>
                <w:spacing w:val="15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учебника</w:t>
            </w:r>
            <w:r w:rsidRPr="00D13335">
              <w:rPr>
                <w:rFonts w:ascii="Times New Roman" w:eastAsia="Cambria" w:hAnsi="Times New Roman" w:cs="Times New Roman"/>
                <w:spacing w:val="16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6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</w:t>
            </w:r>
            <w:r w:rsidRPr="00D13335">
              <w:rPr>
                <w:rFonts w:ascii="Times New Roman" w:eastAsia="Cambria" w:hAnsi="Times New Roman" w:cs="Times New Roman"/>
                <w:spacing w:val="16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источниками</w:t>
            </w:r>
          </w:p>
        </w:tc>
      </w:tr>
      <w:tr w:rsidR="0002580B" w:rsidRPr="00D13335" w:rsidTr="00CA47A9">
        <w:trPr>
          <w:trHeight w:val="1873"/>
        </w:trPr>
        <w:tc>
          <w:tcPr>
            <w:tcW w:w="454" w:type="dxa"/>
            <w:gridSpan w:val="2"/>
            <w:tcBorders>
              <w:left w:val="single" w:sz="6" w:space="0" w:color="000000"/>
            </w:tcBorders>
          </w:tcPr>
          <w:p w:rsidR="0002580B" w:rsidRPr="00D13335" w:rsidRDefault="0002580B" w:rsidP="00D13335">
            <w:pPr>
              <w:spacing w:before="39"/>
              <w:ind w:left="6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07"/>
                <w:sz w:val="28"/>
                <w:szCs w:val="28"/>
              </w:rPr>
              <w:lastRenderedPageBreak/>
              <w:t>7</w:t>
            </w:r>
          </w:p>
        </w:tc>
        <w:tc>
          <w:tcPr>
            <w:tcW w:w="2382" w:type="dxa"/>
            <w:gridSpan w:val="2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39"/>
              <w:ind w:left="169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Общество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религия: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духо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в-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но-нравственное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39"/>
              <w:ind w:left="168" w:right="159"/>
              <w:jc w:val="both"/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39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Мир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религий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истории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Религии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народов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России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сегодня .  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Государствообразующие</w:t>
            </w:r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 традиционные религии как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источник духовно-нравственных</w:t>
            </w:r>
            <w:r w:rsidRPr="00D13335">
              <w:rPr>
                <w:rFonts w:ascii="Times New Roman" w:eastAsia="Cambria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39"/>
              <w:ind w:left="168" w:right="160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Понимать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объяснять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смысл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понятий</w:t>
            </w:r>
            <w:r w:rsidRPr="00D13335">
              <w:rPr>
                <w:rFonts w:ascii="Times New Roman" w:eastAsia="Cambria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«религия»,</w:t>
            </w:r>
            <w:r w:rsidRPr="00D13335">
              <w:rPr>
                <w:rFonts w:ascii="Times New Roman" w:eastAsia="Cambria" w:hAnsi="Times New Roman" w:cs="Times New Roman"/>
                <w:spacing w:val="2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«атеизм»</w:t>
            </w:r>
            <w:r w:rsidRPr="00D13335">
              <w:rPr>
                <w:rFonts w:ascii="Times New Roman" w:eastAsia="Cambria" w:hAnsi="Times New Roman" w:cs="Times New Roman"/>
                <w:spacing w:val="2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др</w:t>
            </w:r>
            <w:proofErr w:type="spellEnd"/>
            <w:proofErr w:type="gramStart"/>
            <w:r w:rsidRPr="00D13335">
              <w:rPr>
                <w:rFonts w:ascii="Times New Roman" w:eastAsia="Cambria" w:hAnsi="Times New Roman" w:cs="Times New Roman"/>
                <w:spacing w:val="-10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.</w:t>
            </w:r>
            <w:proofErr w:type="gramEnd"/>
          </w:p>
          <w:p w:rsidR="0002580B" w:rsidRPr="00D13335" w:rsidRDefault="0002580B" w:rsidP="00D13335">
            <w:pPr>
              <w:spacing w:before="1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Знать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названия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традиционных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религий  России,  </w:t>
            </w:r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 xml:space="preserve">уметь  объяснять 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их  роль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 истории и на современном этапе ра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з-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вития</w:t>
            </w:r>
            <w:r w:rsidRPr="00D13335">
              <w:rPr>
                <w:rFonts w:ascii="Times New Roman" w:eastAsia="Cambria" w:hAnsi="Times New Roman" w:cs="Times New Roman"/>
                <w:spacing w:val="22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общества</w:t>
            </w:r>
            <w:r w:rsidRPr="00D13335">
              <w:rPr>
                <w:rFonts w:ascii="Times New Roman" w:eastAsia="Cambria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.</w:t>
            </w:r>
          </w:p>
          <w:p w:rsidR="0002580B" w:rsidRPr="00D13335" w:rsidRDefault="0002580B" w:rsidP="00D13335">
            <w:pPr>
              <w:spacing w:before="2"/>
              <w:ind w:left="168" w:right="160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Слушать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объяснения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учителя,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р</w:t>
            </w:r>
            <w:proofErr w:type="gramStart"/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е-</w:t>
            </w:r>
            <w:proofErr w:type="gramEnd"/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шать</w:t>
            </w:r>
            <w:proofErr w:type="spellEnd"/>
            <w:r w:rsidRPr="00D13335">
              <w:rPr>
                <w:rFonts w:ascii="Times New Roman" w:eastAsia="Cambria" w:hAnsi="Times New Roman" w:cs="Times New Roman"/>
                <w:i/>
                <w:spacing w:val="13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текстовые</w:t>
            </w:r>
            <w:r w:rsidRPr="00D13335">
              <w:rPr>
                <w:rFonts w:ascii="Times New Roman" w:eastAsia="Cambria" w:hAnsi="Times New Roman" w:cs="Times New Roman"/>
                <w:spacing w:val="19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задачи</w:t>
            </w:r>
          </w:p>
        </w:tc>
      </w:tr>
      <w:tr w:rsidR="0002580B" w:rsidRPr="00D13335" w:rsidTr="00CA47A9">
        <w:trPr>
          <w:trHeight w:val="1651"/>
        </w:trPr>
        <w:tc>
          <w:tcPr>
            <w:tcW w:w="454" w:type="dxa"/>
            <w:gridSpan w:val="2"/>
            <w:tcBorders>
              <w:left w:val="single" w:sz="6" w:space="0" w:color="000000"/>
            </w:tcBorders>
          </w:tcPr>
          <w:p w:rsidR="0002580B" w:rsidRPr="00D13335" w:rsidRDefault="0002580B" w:rsidP="00D13335">
            <w:pPr>
              <w:spacing w:before="36"/>
              <w:ind w:left="6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07"/>
                <w:sz w:val="28"/>
                <w:szCs w:val="28"/>
              </w:rPr>
              <w:t>8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36"/>
              <w:ind w:left="169" w:right="159"/>
              <w:jc w:val="both"/>
              <w:rPr>
                <w:rFonts w:ascii="Times New Roman" w:eastAsia="Cambria" w:hAnsi="Times New Roman" w:cs="Times New Roman"/>
                <w:i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Современный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мир: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самое</w:t>
            </w:r>
            <w:r w:rsidRPr="00D13335">
              <w:rPr>
                <w:rFonts w:ascii="Times New Roman" w:eastAsia="Cambria" w:hAnsi="Times New Roman" w:cs="Times New Roman"/>
                <w:spacing w:val="-43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 xml:space="preserve">важное </w:t>
            </w: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36"/>
              <w:ind w:left="168" w:right="159"/>
              <w:jc w:val="both"/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36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Современное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общество: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его</w:t>
            </w:r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портрет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Проект: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описание</w:t>
            </w:r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самых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важных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черт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современного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общества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точки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зрения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материальной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духовной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культуры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народов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36"/>
              <w:ind w:left="167" w:right="160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Понимать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чём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заключаются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осно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в-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ные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духовно-нравственные ориентиры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современного</w:t>
            </w:r>
            <w:r w:rsidRPr="00D13335">
              <w:rPr>
                <w:rFonts w:ascii="Times New Roman" w:eastAsia="Cambria" w:hAnsi="Times New Roman" w:cs="Times New Roman"/>
                <w:spacing w:val="22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общества</w:t>
            </w:r>
            <w:r w:rsidRPr="00D13335">
              <w:rPr>
                <w:rFonts w:ascii="Times New Roman" w:eastAsia="Cambria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.</w:t>
            </w:r>
          </w:p>
          <w:p w:rsidR="0002580B" w:rsidRPr="00D13335" w:rsidRDefault="0002580B" w:rsidP="00D13335">
            <w:pPr>
              <w:spacing w:before="1"/>
              <w:ind w:left="167" w:right="160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 xml:space="preserve">Подготовить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проект (или доклад, с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о-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общение);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работать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научно-популярной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 xml:space="preserve">литературой, 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разграничивать</w:t>
            </w:r>
            <w:r w:rsidRPr="00D13335">
              <w:rPr>
                <w:rFonts w:ascii="Times New Roman" w:eastAsia="Cambria" w:hAnsi="Times New Roman" w:cs="Times New Roman"/>
                <w:i/>
                <w:spacing w:val="-47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35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систематизировать</w:t>
            </w:r>
            <w:r w:rsidRPr="00D13335">
              <w:rPr>
                <w:rFonts w:ascii="Times New Roman" w:eastAsia="Cambria" w:hAnsi="Times New Roman" w:cs="Times New Roman"/>
                <w:i/>
                <w:spacing w:val="28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понятия</w:t>
            </w:r>
          </w:p>
        </w:tc>
      </w:tr>
    </w:tbl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02580B" w:rsidRPr="00D13335" w:rsidTr="00870D61">
        <w:trPr>
          <w:trHeight w:val="381"/>
        </w:trPr>
        <w:tc>
          <w:tcPr>
            <w:tcW w:w="10589" w:type="dxa"/>
            <w:gridSpan w:val="5"/>
          </w:tcPr>
          <w:p w:rsidR="0002580B" w:rsidRPr="00D13335" w:rsidRDefault="0002580B" w:rsidP="00D13335">
            <w:pPr>
              <w:spacing w:before="85"/>
              <w:ind w:left="2234" w:right="2226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b/>
                <w:w w:val="95"/>
                <w:sz w:val="28"/>
                <w:szCs w:val="28"/>
                <w:lang w:val="ru-RU"/>
              </w:rPr>
              <w:t>Тематический</w:t>
            </w:r>
            <w:r w:rsidRPr="00D13335">
              <w:rPr>
                <w:rFonts w:ascii="Times New Roman" w:eastAsia="Cambria" w:hAnsi="Times New Roman" w:cs="Times New Roman"/>
                <w:b/>
                <w:spacing w:val="2"/>
                <w:w w:val="9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b/>
                <w:w w:val="95"/>
                <w:sz w:val="28"/>
                <w:szCs w:val="28"/>
                <w:lang w:val="ru-RU"/>
              </w:rPr>
              <w:t>блок</w:t>
            </w:r>
            <w:r w:rsidRPr="00D13335">
              <w:rPr>
                <w:rFonts w:ascii="Times New Roman" w:eastAsia="Cambria" w:hAnsi="Times New Roman" w:cs="Times New Roman"/>
                <w:b/>
                <w:spacing w:val="3"/>
                <w:w w:val="9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b/>
                <w:w w:val="95"/>
                <w:sz w:val="28"/>
                <w:szCs w:val="28"/>
                <w:lang w:val="ru-RU"/>
              </w:rPr>
              <w:t>2.</w:t>
            </w:r>
            <w:r w:rsidRPr="00D13335">
              <w:rPr>
                <w:rFonts w:ascii="Times New Roman" w:eastAsia="Cambria" w:hAnsi="Times New Roman" w:cs="Times New Roman"/>
                <w:b/>
                <w:spacing w:val="3"/>
                <w:w w:val="9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b/>
                <w:w w:val="95"/>
                <w:sz w:val="28"/>
                <w:szCs w:val="28"/>
                <w:lang w:val="ru-RU"/>
              </w:rPr>
              <w:t>«Человек</w:t>
            </w:r>
            <w:r w:rsidRPr="00D13335">
              <w:rPr>
                <w:rFonts w:ascii="Times New Roman" w:eastAsia="Cambria" w:hAnsi="Times New Roman" w:cs="Times New Roman"/>
                <w:b/>
                <w:spacing w:val="3"/>
                <w:w w:val="9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b/>
                <w:w w:val="9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b/>
                <w:spacing w:val="3"/>
                <w:w w:val="9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b/>
                <w:w w:val="95"/>
                <w:sz w:val="28"/>
                <w:szCs w:val="28"/>
                <w:lang w:val="ru-RU"/>
              </w:rPr>
              <w:t>его</w:t>
            </w:r>
            <w:r w:rsidRPr="00D13335">
              <w:rPr>
                <w:rFonts w:ascii="Times New Roman" w:eastAsia="Cambria" w:hAnsi="Times New Roman" w:cs="Times New Roman"/>
                <w:b/>
                <w:spacing w:val="3"/>
                <w:w w:val="9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b/>
                <w:w w:val="95"/>
                <w:sz w:val="28"/>
                <w:szCs w:val="28"/>
                <w:lang w:val="ru-RU"/>
              </w:rPr>
              <w:t>отражение</w:t>
            </w:r>
            <w:r w:rsidRPr="00D13335">
              <w:rPr>
                <w:rFonts w:ascii="Times New Roman" w:eastAsia="Cambria" w:hAnsi="Times New Roman" w:cs="Times New Roman"/>
                <w:b/>
                <w:spacing w:val="3"/>
                <w:w w:val="9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b/>
                <w:w w:val="95"/>
                <w:sz w:val="28"/>
                <w:szCs w:val="28"/>
                <w:lang w:val="ru-RU"/>
              </w:rPr>
              <w:t>в</w:t>
            </w:r>
            <w:r w:rsidRPr="00D13335">
              <w:rPr>
                <w:rFonts w:ascii="Times New Roman" w:eastAsia="Cambria" w:hAnsi="Times New Roman" w:cs="Times New Roman"/>
                <w:b/>
                <w:spacing w:val="3"/>
                <w:w w:val="9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b/>
                <w:w w:val="95"/>
                <w:sz w:val="28"/>
                <w:szCs w:val="28"/>
                <w:lang w:val="ru-RU"/>
              </w:rPr>
              <w:t>культуре»</w:t>
            </w:r>
          </w:p>
        </w:tc>
      </w:tr>
      <w:tr w:rsidR="0002580B" w:rsidRPr="00D13335" w:rsidTr="00870D61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02580B" w:rsidRPr="00D13335" w:rsidRDefault="0002580B" w:rsidP="00D13335">
            <w:pPr>
              <w:spacing w:before="23"/>
              <w:ind w:left="9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07"/>
                <w:sz w:val="28"/>
                <w:szCs w:val="28"/>
              </w:rPr>
              <w:lastRenderedPageBreak/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02580B" w:rsidRPr="00D13335" w:rsidRDefault="0002580B" w:rsidP="00D13335">
            <w:pPr>
              <w:spacing w:before="23"/>
              <w:ind w:left="167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Каким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должен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быть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чел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о-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век? Духовно- нравственный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облик</w:t>
            </w:r>
            <w:r w:rsidRPr="00D13335">
              <w:rPr>
                <w:rFonts w:ascii="Times New Roman" w:eastAsia="Cambria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идеал</w:t>
            </w:r>
            <w:r w:rsidRPr="00D13335">
              <w:rPr>
                <w:rFonts w:ascii="Times New Roman" w:eastAsia="Cambria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02580B" w:rsidRPr="00D13335" w:rsidRDefault="0002580B" w:rsidP="00D13335">
            <w:pPr>
              <w:spacing w:before="23"/>
              <w:ind w:left="168" w:right="159"/>
              <w:jc w:val="both"/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</w:pPr>
          </w:p>
        </w:tc>
        <w:tc>
          <w:tcPr>
            <w:tcW w:w="3261" w:type="dxa"/>
          </w:tcPr>
          <w:p w:rsidR="0002580B" w:rsidRPr="00D13335" w:rsidRDefault="0002580B" w:rsidP="00D13335">
            <w:pPr>
              <w:spacing w:before="23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Мораль, нравственность, этика,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этикет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культурах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наро</w:t>
            </w:r>
            <w:r w:rsidRPr="00D13335">
              <w:rPr>
                <w:rFonts w:ascii="Times New Roman" w:eastAsia="Cambria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дов 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России</w:t>
            </w:r>
            <w:proofErr w:type="gramStart"/>
            <w:r w:rsidRPr="00D13335">
              <w:rPr>
                <w:rFonts w:ascii="Times New Roman" w:eastAsia="Cambria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Право и равенство</w:t>
            </w:r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4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правах</w:t>
            </w:r>
            <w:r w:rsidRPr="00D13335">
              <w:rPr>
                <w:rFonts w:ascii="Times New Roman" w:eastAsia="Cambria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.</w:t>
            </w:r>
            <w:r w:rsidRPr="00D13335">
              <w:rPr>
                <w:rFonts w:ascii="Times New Roman" w:eastAsia="Cambria" w:hAnsi="Times New Roman" w:cs="Times New Roman"/>
                <w:spacing w:val="4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Свобода</w:t>
            </w:r>
            <w:r w:rsidRPr="00D13335">
              <w:rPr>
                <w:rFonts w:ascii="Times New Roman" w:eastAsia="Cambria" w:hAnsi="Times New Roman" w:cs="Times New Roman"/>
                <w:spacing w:val="4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D13335">
              <w:rPr>
                <w:rFonts w:ascii="Times New Roman" w:eastAsia="Cambria" w:hAnsi="Times New Roman" w:cs="Times New Roman"/>
                <w:spacing w:val="4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цен</w:t>
            </w:r>
            <w:r w:rsidRPr="00D13335">
              <w:rPr>
                <w:rFonts w:ascii="Times New Roman" w:eastAsia="Cambria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ность .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Долг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как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её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ограниче</w:t>
            </w:r>
            <w:r w:rsidRPr="00D13335">
              <w:rPr>
                <w:rFonts w:ascii="Times New Roman" w:eastAsia="Cambria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>ние .</w:t>
            </w:r>
            <w:r w:rsidRPr="00D13335">
              <w:rPr>
                <w:rFonts w:ascii="Times New Roman" w:eastAsia="Cambria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>Общество</w:t>
            </w:r>
            <w:r w:rsidRPr="00D13335">
              <w:rPr>
                <w:rFonts w:ascii="Times New Roman" w:eastAsia="Cambria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как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регулятор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>свободы .</w:t>
            </w:r>
            <w:r w:rsidRPr="00D13335">
              <w:rPr>
                <w:rFonts w:ascii="Times New Roman" w:eastAsia="Cambria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>Свойства</w:t>
            </w:r>
            <w:r w:rsidRPr="00D13335">
              <w:rPr>
                <w:rFonts w:ascii="Times New Roman" w:eastAsia="Cambria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>качества</w:t>
            </w:r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человека,</w:t>
            </w:r>
            <w:r w:rsidRPr="00D13335">
              <w:rPr>
                <w:rFonts w:ascii="Times New Roman" w:eastAsia="Cambria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его</w:t>
            </w:r>
            <w:r w:rsidRPr="00D13335">
              <w:rPr>
                <w:rFonts w:ascii="Times New Roman" w:eastAsia="Cambria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образ</w:t>
            </w:r>
            <w:r w:rsidRPr="00D13335">
              <w:rPr>
                <w:rFonts w:ascii="Times New Roman" w:eastAsia="Cambria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культуре</w:t>
            </w:r>
            <w:r w:rsidRPr="00D13335">
              <w:rPr>
                <w:rFonts w:ascii="Times New Roman" w:eastAsia="Cambria" w:hAnsi="Times New Roman" w:cs="Times New Roman"/>
                <w:spacing w:val="-40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народов России, единство че</w:t>
            </w:r>
            <w:r w:rsidRPr="00D13335">
              <w:rPr>
                <w:rFonts w:ascii="Times New Roman" w:eastAsia="Cambria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ловеческих качеств . </w:t>
            </w:r>
            <w:proofErr w:type="spellStart"/>
            <w:r w:rsidRPr="00D13335">
              <w:rPr>
                <w:rFonts w:ascii="Times New Roman" w:eastAsia="Cambria" w:hAnsi="Times New Roman" w:cs="Times New Roman"/>
                <w:spacing w:val="-2"/>
                <w:w w:val="105"/>
                <w:sz w:val="28"/>
                <w:szCs w:val="28"/>
              </w:rPr>
              <w:t>Единство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-1"/>
                <w:w w:val="105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духовной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4"/>
                <w:w w:val="105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жизни</w:t>
            </w:r>
            <w:proofErr w:type="spellEnd"/>
          </w:p>
        </w:tc>
        <w:tc>
          <w:tcPr>
            <w:tcW w:w="3685" w:type="dxa"/>
          </w:tcPr>
          <w:p w:rsidR="0002580B" w:rsidRPr="00D13335" w:rsidRDefault="0002580B" w:rsidP="00D13335">
            <w:pPr>
              <w:spacing w:before="22"/>
              <w:ind w:left="168" w:right="160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Понимать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объяснять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взаимосвязь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таких понятий, как «свобода», отве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т-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ственность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,</w:t>
            </w:r>
            <w:r w:rsidRPr="00D13335">
              <w:rPr>
                <w:rFonts w:ascii="Times New Roman" w:eastAsia="Cambria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право</w:t>
            </w:r>
            <w:r w:rsidRPr="00D13335">
              <w:rPr>
                <w:rFonts w:ascii="Times New Roman" w:eastAsia="Cambria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долг</w:t>
            </w:r>
            <w:r w:rsidRPr="00D13335">
              <w:rPr>
                <w:rFonts w:ascii="Times New Roman" w:eastAsia="Cambria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.</w:t>
            </w:r>
          </w:p>
          <w:p w:rsidR="0002580B" w:rsidRPr="00D13335" w:rsidRDefault="0002580B" w:rsidP="00D13335">
            <w:pPr>
              <w:spacing w:before="2"/>
              <w:ind w:left="168" w:right="160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 xml:space="preserve">Слушать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 xml:space="preserve">объяснения учителя, </w:t>
            </w: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>работать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с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учебником,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>анализировать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проблемные</w:t>
            </w:r>
            <w:r w:rsidRPr="00D13335">
              <w:rPr>
                <w:rFonts w:ascii="Times New Roman" w:eastAsia="Cambria" w:hAnsi="Times New Roman" w:cs="Times New Roman"/>
                <w:spacing w:val="12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ситуации</w:t>
            </w:r>
          </w:p>
        </w:tc>
      </w:tr>
      <w:tr w:rsidR="0002580B" w:rsidRPr="00D13335" w:rsidTr="00870D61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02580B" w:rsidRPr="00D13335" w:rsidRDefault="0002580B" w:rsidP="00D13335">
            <w:pPr>
              <w:spacing w:before="22"/>
              <w:ind w:left="91" w:right="85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22"/>
              <w:ind w:left="169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Взросление</w:t>
            </w:r>
            <w:r w:rsidRPr="00D13335">
              <w:rPr>
                <w:rFonts w:ascii="Times New Roman" w:eastAsia="Cambria" w:hAnsi="Times New Roman" w:cs="Times New Roman"/>
                <w:spacing w:val="30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человека</w:t>
            </w:r>
            <w:r w:rsidRPr="00D13335">
              <w:rPr>
                <w:rFonts w:ascii="Times New Roman" w:eastAsia="Cambria" w:hAnsi="Times New Roman" w:cs="Times New Roman"/>
                <w:spacing w:val="30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30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кул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ь-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-38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туре</w:t>
            </w:r>
            <w:r w:rsidRPr="00D13335">
              <w:rPr>
                <w:rFonts w:ascii="Times New Roman" w:eastAsia="Cambria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народов</w:t>
            </w:r>
            <w:r w:rsidRPr="00D13335">
              <w:rPr>
                <w:rFonts w:ascii="Times New Roman" w:eastAsia="Cambria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22"/>
              <w:ind w:left="168" w:right="159"/>
              <w:jc w:val="both"/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22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Социальное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измерение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чел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о-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века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Детство,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взросление,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зрелость,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пожилой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возраст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Проблема одиночества . Необходимость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развития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взаимодействии с другими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людь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-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ми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Самостоятельность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как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ценность</w:t>
            </w:r>
            <w:proofErr w:type="spellEnd"/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22"/>
              <w:ind w:left="168" w:right="160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Объяснять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важность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взаимодействия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человека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общества,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негативные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э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ф-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фекты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социальной</w:t>
            </w:r>
            <w:r w:rsidRPr="00D13335">
              <w:rPr>
                <w:rFonts w:ascii="Times New Roman" w:eastAsia="Cambria" w:hAnsi="Times New Roman" w:cs="Times New Roman"/>
                <w:spacing w:val="26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изоляции</w:t>
            </w:r>
            <w:r w:rsidRPr="00D13335">
              <w:rPr>
                <w:rFonts w:ascii="Times New Roman" w:eastAsia="Cambria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.</w:t>
            </w:r>
          </w:p>
          <w:p w:rsidR="0002580B" w:rsidRPr="00D13335" w:rsidRDefault="0002580B" w:rsidP="00D13335">
            <w:pPr>
              <w:spacing w:before="1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>Слушать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объяснения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учителя,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>ре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 xml:space="preserve">шать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 xml:space="preserve">проблемные задачи,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 xml:space="preserve">анализировать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информацию из нескольких ис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точников,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>анализировать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собственный</w:t>
            </w:r>
            <w:r w:rsidRPr="00D13335">
              <w:rPr>
                <w:rFonts w:ascii="Times New Roman" w:eastAsia="Cambria" w:hAnsi="Times New Roman" w:cs="Times New Roman"/>
                <w:spacing w:val="17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опыт</w:t>
            </w:r>
          </w:p>
        </w:tc>
      </w:tr>
      <w:tr w:rsidR="0002580B" w:rsidRPr="00D13335" w:rsidTr="00870D61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02580B" w:rsidRPr="00D13335" w:rsidRDefault="0002580B" w:rsidP="00D13335">
            <w:pPr>
              <w:spacing w:before="19"/>
              <w:ind w:left="91" w:right="85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19"/>
              <w:ind w:left="169" w:right="155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Религия</w:t>
            </w:r>
            <w:r w:rsidRPr="00D13335">
              <w:rPr>
                <w:rFonts w:ascii="Times New Roman" w:eastAsia="Cambria" w:hAnsi="Times New Roman" w:cs="Times New Roman"/>
                <w:spacing w:val="1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как</w:t>
            </w:r>
            <w:r w:rsidRPr="00D13335">
              <w:rPr>
                <w:rFonts w:ascii="Times New Roman" w:eastAsia="Cambria" w:hAnsi="Times New Roman" w:cs="Times New Roman"/>
                <w:spacing w:val="12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источник</w:t>
            </w:r>
            <w:r w:rsidRPr="00D13335">
              <w:rPr>
                <w:rFonts w:ascii="Times New Roman" w:eastAsia="Cambria" w:hAnsi="Times New Roman" w:cs="Times New Roman"/>
                <w:spacing w:val="12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нра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в-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ственности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19"/>
              <w:ind w:left="168" w:right="159"/>
              <w:jc w:val="both"/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19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Религия как источник нравственности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гуманистиче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ского мышления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Нравствен-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ный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7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идеал</w:t>
            </w:r>
            <w:r w:rsidRPr="00D13335">
              <w:rPr>
                <w:rFonts w:ascii="Times New Roman" w:eastAsia="Cambria" w:hAnsi="Times New Roman" w:cs="Times New Roman"/>
                <w:spacing w:val="17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человека</w:t>
            </w:r>
          </w:p>
          <w:p w:rsidR="0002580B" w:rsidRPr="00D13335" w:rsidRDefault="0002580B" w:rsidP="00D13335">
            <w:pPr>
              <w:spacing w:before="2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традиционных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религиях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Современное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общество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религиозный</w:t>
            </w:r>
            <w:r w:rsidRPr="00D13335">
              <w:rPr>
                <w:rFonts w:ascii="Times New Roman" w:eastAsia="Cambria" w:hAnsi="Times New Roman" w:cs="Times New Roman"/>
                <w:spacing w:val="2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идеал</w:t>
            </w:r>
            <w:r w:rsidRPr="00D13335">
              <w:rPr>
                <w:rFonts w:ascii="Times New Roman" w:eastAsia="Cambria" w:hAnsi="Times New Roman" w:cs="Times New Roman"/>
                <w:spacing w:val="30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19"/>
              <w:ind w:left="168" w:right="160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Понимать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какой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нравственный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по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тенциал несут традиционные религии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России</w:t>
            </w:r>
            <w:proofErr w:type="gramStart"/>
            <w:r w:rsidRPr="00D13335">
              <w:rPr>
                <w:rFonts w:ascii="Times New Roman" w:eastAsia="Cambria" w:hAnsi="Times New Roman" w:cs="Times New Roman"/>
                <w:spacing w:val="-1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.</w:t>
            </w:r>
            <w:proofErr w:type="gramEnd"/>
          </w:p>
          <w:p w:rsidR="0002580B" w:rsidRPr="00D13335" w:rsidRDefault="0002580B" w:rsidP="00D13335">
            <w:pPr>
              <w:spacing w:before="1"/>
              <w:ind w:left="168" w:right="160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Слушать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объяснения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учителя,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работать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учебником,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просматривать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учебные</w:t>
            </w:r>
            <w:r w:rsidRPr="00D13335">
              <w:rPr>
                <w:rFonts w:ascii="Times New Roman" w:eastAsia="Cambria" w:hAnsi="Times New Roman" w:cs="Times New Roman"/>
                <w:spacing w:val="17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фильмы</w:t>
            </w:r>
            <w:r w:rsidRPr="00D13335">
              <w:rPr>
                <w:rFonts w:ascii="Times New Roman" w:eastAsia="Cambria" w:hAnsi="Times New Roman" w:cs="Times New Roman"/>
                <w:spacing w:val="17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по</w:t>
            </w:r>
            <w:r w:rsidRPr="00D13335">
              <w:rPr>
                <w:rFonts w:ascii="Times New Roman" w:eastAsia="Cambria" w:hAnsi="Times New Roman" w:cs="Times New Roman"/>
                <w:spacing w:val="17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теме</w:t>
            </w:r>
          </w:p>
        </w:tc>
      </w:tr>
    </w:tbl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TableNormal"/>
        <w:tblW w:w="10632" w:type="dxa"/>
        <w:tblInd w:w="-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02580B" w:rsidRPr="00D13335" w:rsidTr="00870D61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02580B" w:rsidRPr="00D13335" w:rsidRDefault="0002580B" w:rsidP="00D13335">
            <w:pPr>
              <w:spacing w:before="45"/>
              <w:ind w:left="91" w:right="84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lastRenderedPageBreak/>
              <w:t>12</w:t>
            </w:r>
          </w:p>
        </w:tc>
        <w:tc>
          <w:tcPr>
            <w:tcW w:w="2269" w:type="dxa"/>
          </w:tcPr>
          <w:p w:rsidR="0002580B" w:rsidRPr="00D13335" w:rsidRDefault="0002580B" w:rsidP="00D13335">
            <w:pPr>
              <w:spacing w:before="45"/>
              <w:ind w:left="169" w:right="152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Наука</w:t>
            </w:r>
            <w:r w:rsidRPr="00D13335">
              <w:rPr>
                <w:rFonts w:ascii="Times New Roman" w:eastAsia="Cambria" w:hAnsi="Times New Roman" w:cs="Times New Roman"/>
                <w:spacing w:val="26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как </w:t>
            </w:r>
            <w:r w:rsidRPr="00D13335">
              <w:rPr>
                <w:rFonts w:ascii="Times New Roman" w:eastAsia="Cambria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источник </w:t>
            </w:r>
            <w:r w:rsidRPr="00D13335">
              <w:rPr>
                <w:rFonts w:ascii="Times New Roman" w:eastAsia="Cambria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знания</w:t>
            </w:r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</w:t>
            </w:r>
            <w:r w:rsidRPr="00D13335">
              <w:rPr>
                <w:rFonts w:ascii="Times New Roman" w:eastAsia="Cambria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человеке</w:t>
            </w:r>
            <w:r w:rsidRPr="00D13335">
              <w:rPr>
                <w:rFonts w:ascii="Times New Roman" w:eastAsia="Cambria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:rsidR="0002580B" w:rsidRPr="00D13335" w:rsidRDefault="0002580B" w:rsidP="00D13335">
            <w:pPr>
              <w:spacing w:before="45"/>
              <w:ind w:left="169" w:right="159"/>
              <w:jc w:val="both"/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</w:pPr>
          </w:p>
        </w:tc>
        <w:tc>
          <w:tcPr>
            <w:tcW w:w="3261" w:type="dxa"/>
          </w:tcPr>
          <w:p w:rsidR="0002580B" w:rsidRPr="00D13335" w:rsidRDefault="0002580B" w:rsidP="00D13335">
            <w:pPr>
              <w:spacing w:before="45"/>
              <w:ind w:left="169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Гуманитарное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знание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его</w:t>
            </w:r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особенности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Культура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самопознание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Этика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Эстетика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Право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контексте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духовно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-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нравственных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ценностей</w:t>
            </w:r>
            <w:proofErr w:type="spellEnd"/>
          </w:p>
        </w:tc>
        <w:tc>
          <w:tcPr>
            <w:tcW w:w="3685" w:type="dxa"/>
          </w:tcPr>
          <w:p w:rsidR="0002580B" w:rsidRPr="00D13335" w:rsidRDefault="0002580B" w:rsidP="00D13335">
            <w:pPr>
              <w:spacing w:before="45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Понимать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объяснять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смысл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пон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я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-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тия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«гуманитарное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знание»;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осознавать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, что культура помогает человеку</w:t>
            </w:r>
            <w:r w:rsidRPr="00D13335">
              <w:rPr>
                <w:rFonts w:ascii="Times New Roman" w:eastAsia="Cambria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понимать</w:t>
            </w:r>
            <w:r w:rsidRPr="00D13335">
              <w:rPr>
                <w:rFonts w:ascii="Times New Roman" w:eastAsia="Cambria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самого</w:t>
            </w:r>
            <w:r w:rsidRPr="00D13335">
              <w:rPr>
                <w:rFonts w:ascii="Times New Roman" w:eastAsia="Cambria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себя</w:t>
            </w:r>
            <w:r w:rsidRPr="00D13335">
              <w:rPr>
                <w:rFonts w:ascii="Times New Roman" w:eastAsia="Cambria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.</w:t>
            </w:r>
          </w:p>
          <w:p w:rsidR="0002580B" w:rsidRPr="00D13335" w:rsidRDefault="0002580B" w:rsidP="00D13335">
            <w:pPr>
              <w:spacing w:before="2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Слушать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объяснения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учителя,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 xml:space="preserve">работать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 учебником, с дополнительной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научно-популярной</w:t>
            </w:r>
            <w:r w:rsidRPr="00D13335">
              <w:rPr>
                <w:rFonts w:ascii="Times New Roman" w:eastAsia="Cambria" w:hAnsi="Times New Roman" w:cs="Times New Roman"/>
                <w:spacing w:val="12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литературой</w:t>
            </w:r>
          </w:p>
        </w:tc>
      </w:tr>
      <w:tr w:rsidR="0002580B" w:rsidRPr="00D13335" w:rsidTr="00870D61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02580B" w:rsidRPr="00D13335" w:rsidRDefault="0002580B" w:rsidP="00D13335">
            <w:pPr>
              <w:spacing w:before="45"/>
              <w:ind w:left="91" w:right="84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13</w:t>
            </w:r>
          </w:p>
        </w:tc>
        <w:tc>
          <w:tcPr>
            <w:tcW w:w="2269" w:type="dxa"/>
          </w:tcPr>
          <w:p w:rsidR="0002580B" w:rsidRPr="00D13335" w:rsidRDefault="0002580B" w:rsidP="00D13335">
            <w:pPr>
              <w:spacing w:before="45"/>
              <w:ind w:left="169" w:right="158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Этика и нравственность как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t xml:space="preserve">категории духовной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культ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у-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ры</w:t>
            </w:r>
            <w:proofErr w:type="spellEnd"/>
          </w:p>
        </w:tc>
        <w:tc>
          <w:tcPr>
            <w:tcW w:w="850" w:type="dxa"/>
          </w:tcPr>
          <w:p w:rsidR="0002580B" w:rsidRPr="00D13335" w:rsidRDefault="0002580B" w:rsidP="00D13335">
            <w:pPr>
              <w:spacing w:before="45"/>
              <w:ind w:left="169" w:right="159"/>
              <w:jc w:val="both"/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</w:pPr>
          </w:p>
        </w:tc>
        <w:tc>
          <w:tcPr>
            <w:tcW w:w="3261" w:type="dxa"/>
          </w:tcPr>
          <w:p w:rsidR="0002580B" w:rsidRPr="00D13335" w:rsidRDefault="0002580B" w:rsidP="00D13335">
            <w:pPr>
              <w:spacing w:before="45"/>
              <w:ind w:left="169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Что такое этика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Добро и его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проявления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реальной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жизни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Что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значит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быть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нравственным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Почему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нравственность</w:t>
            </w:r>
            <w:r w:rsidRPr="00D13335">
              <w:rPr>
                <w:rFonts w:ascii="Times New Roman" w:eastAsia="Cambria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важна?</w:t>
            </w:r>
          </w:p>
        </w:tc>
        <w:tc>
          <w:tcPr>
            <w:tcW w:w="3685" w:type="dxa"/>
          </w:tcPr>
          <w:p w:rsidR="0002580B" w:rsidRPr="00D13335" w:rsidRDefault="0002580B" w:rsidP="00D13335">
            <w:pPr>
              <w:spacing w:before="45"/>
              <w:ind w:left="168" w:right="153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Объяснять</w:t>
            </w:r>
            <w:r w:rsidRPr="00D13335">
              <w:rPr>
                <w:rFonts w:ascii="Times New Roman" w:eastAsia="Cambria" w:hAnsi="Times New Roman" w:cs="Times New Roman"/>
                <w:i/>
                <w:spacing w:val="5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понятия</w:t>
            </w:r>
            <w:r w:rsidRPr="00D13335">
              <w:rPr>
                <w:rFonts w:ascii="Times New Roman" w:eastAsia="Cambria" w:hAnsi="Times New Roman" w:cs="Times New Roman"/>
                <w:spacing w:val="12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«добро»</w:t>
            </w:r>
            <w:r w:rsidRPr="00D13335">
              <w:rPr>
                <w:rFonts w:ascii="Times New Roman" w:eastAsia="Cambria" w:hAnsi="Times New Roman" w:cs="Times New Roman"/>
                <w:spacing w:val="12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2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«зло»</w:t>
            </w:r>
            <w:r w:rsidRPr="00D13335">
              <w:rPr>
                <w:rFonts w:ascii="Times New Roman" w:eastAsia="Cambria" w:hAnsi="Times New Roman" w:cs="Times New Roman"/>
                <w:spacing w:val="13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</w:t>
            </w:r>
            <w:r w:rsidRPr="00D13335">
              <w:rPr>
                <w:rFonts w:ascii="Times New Roman" w:eastAsia="Cambria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помощью</w:t>
            </w:r>
            <w:r w:rsidRPr="00D13335">
              <w:rPr>
                <w:rFonts w:ascii="Times New Roman" w:eastAsia="Cambria" w:hAnsi="Times New Roman" w:cs="Times New Roman"/>
                <w:spacing w:val="18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примеров</w:t>
            </w:r>
            <w:r w:rsidRPr="00D13335">
              <w:rPr>
                <w:rFonts w:ascii="Times New Roman" w:eastAsia="Cambria" w:hAnsi="Times New Roman" w:cs="Times New Roman"/>
                <w:spacing w:val="18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из</w:t>
            </w:r>
            <w:r w:rsidRPr="00D13335">
              <w:rPr>
                <w:rFonts w:ascii="Times New Roman" w:eastAsia="Cambria" w:hAnsi="Times New Roman" w:cs="Times New Roman"/>
                <w:spacing w:val="18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истории</w:t>
            </w:r>
            <w:r w:rsidRPr="00D13335">
              <w:rPr>
                <w:rFonts w:ascii="Times New Roman" w:eastAsia="Cambria" w:hAnsi="Times New Roman" w:cs="Times New Roman"/>
                <w:spacing w:val="18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культуры</w:t>
            </w:r>
            <w:r w:rsidRPr="00D13335">
              <w:rPr>
                <w:rFonts w:ascii="Times New Roman" w:eastAsia="Cambria" w:hAnsi="Times New Roman" w:cs="Times New Roman"/>
                <w:spacing w:val="17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народов</w:t>
            </w:r>
            <w:r w:rsidRPr="00D13335">
              <w:rPr>
                <w:rFonts w:ascii="Times New Roman" w:eastAsia="Cambria" w:hAnsi="Times New Roman" w:cs="Times New Roman"/>
                <w:spacing w:val="17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России,</w:t>
            </w:r>
            <w:r w:rsidRPr="00D13335">
              <w:rPr>
                <w:rFonts w:ascii="Times New Roman" w:eastAsia="Cambria" w:hAnsi="Times New Roman" w:cs="Times New Roman"/>
                <w:spacing w:val="17"/>
                <w:w w:val="11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соотн</w:t>
            </w:r>
            <w:proofErr w:type="spellEnd"/>
            <w:r w:rsidRPr="00D13335">
              <w:rPr>
                <w:rFonts w:ascii="Times New Roman" w:eastAsia="Cambria" w:hAnsi="Times New Roman" w:cs="Times New Roman"/>
                <w:i/>
                <w:spacing w:val="-47"/>
                <w:w w:val="11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сить</w:t>
            </w:r>
            <w:proofErr w:type="spellEnd"/>
            <w:r w:rsidRPr="00D13335">
              <w:rPr>
                <w:rFonts w:ascii="Times New Roman" w:eastAsia="Cambria" w:hAnsi="Times New Roman" w:cs="Times New Roman"/>
                <w:i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эти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понятия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личным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опытом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Решать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проблемные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задачи,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раб</w:t>
            </w:r>
            <w:r w:rsidRPr="00D13335">
              <w:rPr>
                <w:rFonts w:ascii="Times New Roman" w:eastAsia="Cambria" w:hAnsi="Times New Roman" w:cs="Times New Roman"/>
                <w:i/>
                <w:spacing w:val="-48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тать</w:t>
            </w:r>
            <w:r w:rsidRPr="00D13335">
              <w:rPr>
                <w:rFonts w:ascii="Times New Roman" w:eastAsia="Cambria" w:hAnsi="Times New Roman" w:cs="Times New Roman"/>
                <w:i/>
                <w:spacing w:val="45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</w:t>
            </w:r>
            <w:r w:rsidRPr="00D13335">
              <w:rPr>
                <w:rFonts w:ascii="Times New Roman" w:eastAsia="Cambria" w:hAnsi="Times New Roman" w:cs="Times New Roman"/>
                <w:spacing w:val="13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учебником,</w:t>
            </w:r>
            <w:r w:rsidRPr="00D13335">
              <w:rPr>
                <w:rFonts w:ascii="Times New Roman" w:eastAsia="Cambria" w:hAnsi="Times New Roman" w:cs="Times New Roman"/>
                <w:spacing w:val="13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рефлексировать</w:t>
            </w:r>
            <w:r w:rsidRPr="00D13335">
              <w:rPr>
                <w:rFonts w:ascii="Times New Roman" w:eastAsia="Cambria" w:hAnsi="Times New Roman" w:cs="Times New Roman"/>
                <w:i/>
                <w:spacing w:val="-47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собственный</w:t>
            </w:r>
            <w:r w:rsidRPr="00D13335">
              <w:rPr>
                <w:rFonts w:ascii="Times New Roman" w:eastAsia="Cambria" w:hAnsi="Times New Roman" w:cs="Times New Roman"/>
                <w:spacing w:val="18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опыт</w:t>
            </w:r>
          </w:p>
        </w:tc>
      </w:tr>
      <w:tr w:rsidR="0002580B" w:rsidRPr="00D13335" w:rsidTr="00870D61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02580B" w:rsidRPr="00D13335" w:rsidRDefault="0002580B" w:rsidP="00D13335">
            <w:pPr>
              <w:spacing w:before="44"/>
              <w:ind w:left="91" w:right="84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tabs>
                <w:tab w:val="left" w:pos="1722"/>
              </w:tabs>
              <w:spacing w:before="44"/>
              <w:ind w:left="169" w:right="159"/>
              <w:rPr>
                <w:rFonts w:ascii="Times New Roman" w:eastAsia="Cambria" w:hAnsi="Times New Roman" w:cs="Times New Roman"/>
                <w:w w:val="115"/>
                <w:sz w:val="28"/>
                <w:szCs w:val="28"/>
              </w:rPr>
            </w:pPr>
            <w:proofErr w:type="spellStart"/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</w:rPr>
              <w:t>Самопознание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</w:rPr>
              <w:tab/>
            </w:r>
          </w:p>
          <w:p w:rsidR="0002580B" w:rsidRPr="00D13335" w:rsidRDefault="0002580B" w:rsidP="00D13335">
            <w:pPr>
              <w:tabs>
                <w:tab w:val="left" w:pos="1722"/>
              </w:tabs>
              <w:spacing w:before="44"/>
              <w:ind w:left="169" w:right="159"/>
              <w:rPr>
                <w:rFonts w:ascii="Times New Roman" w:eastAsia="Cambria" w:hAnsi="Times New Roman" w:cs="Times New Roman"/>
                <w:w w:val="115"/>
                <w:sz w:val="28"/>
                <w:szCs w:val="28"/>
              </w:rPr>
            </w:pPr>
          </w:p>
          <w:p w:rsidR="0002580B" w:rsidRPr="00D13335" w:rsidRDefault="0002580B" w:rsidP="00D13335">
            <w:pPr>
              <w:tabs>
                <w:tab w:val="left" w:pos="1722"/>
              </w:tabs>
              <w:spacing w:before="44"/>
              <w:ind w:left="169" w:right="159"/>
              <w:rPr>
                <w:rFonts w:ascii="Times New Roman" w:eastAsia="Cambria" w:hAnsi="Times New Roman" w:cs="Times New Roman"/>
                <w:i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i/>
                <w:spacing w:val="-1"/>
                <w:w w:val="120"/>
                <w:sz w:val="28"/>
                <w:szCs w:val="28"/>
              </w:rPr>
              <w:t>(</w:t>
            </w:r>
            <w:proofErr w:type="spellStart"/>
            <w:r w:rsidRPr="00D13335">
              <w:rPr>
                <w:rFonts w:ascii="Times New Roman" w:eastAsia="Cambria" w:hAnsi="Times New Roman" w:cs="Times New Roman"/>
                <w:i/>
                <w:spacing w:val="-1"/>
                <w:w w:val="120"/>
                <w:sz w:val="28"/>
                <w:szCs w:val="28"/>
              </w:rPr>
              <w:t>практиче</w:t>
            </w:r>
            <w:r w:rsidRPr="00D13335">
              <w:rPr>
                <w:rFonts w:ascii="Times New Roman" w:eastAsia="Cambria" w:hAnsi="Times New Roman" w:cs="Times New Roman"/>
                <w:i/>
                <w:w w:val="120"/>
                <w:sz w:val="28"/>
                <w:szCs w:val="28"/>
              </w:rPr>
              <w:t>ское</w:t>
            </w:r>
            <w:proofErr w:type="spellEnd"/>
            <w:r w:rsidRPr="00D13335">
              <w:rPr>
                <w:rFonts w:ascii="Times New Roman" w:eastAsia="Cambria" w:hAnsi="Times New Roman" w:cs="Times New Roman"/>
                <w:i/>
                <w:spacing w:val="12"/>
                <w:w w:val="12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i/>
                <w:w w:val="120"/>
                <w:sz w:val="28"/>
                <w:szCs w:val="28"/>
              </w:rPr>
              <w:t>занятие</w:t>
            </w:r>
            <w:proofErr w:type="spellEnd"/>
            <w:r w:rsidRPr="00D13335">
              <w:rPr>
                <w:rFonts w:ascii="Times New Roman" w:eastAsia="Cambria" w:hAnsi="Times New Roman" w:cs="Times New Roman"/>
                <w:i/>
                <w:w w:val="120"/>
                <w:sz w:val="28"/>
                <w:szCs w:val="28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44"/>
              <w:ind w:left="169" w:right="159"/>
              <w:jc w:val="both"/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44"/>
              <w:ind w:left="169" w:right="159"/>
              <w:jc w:val="both"/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Автобиография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автопор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трет: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кто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что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я  люблю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Как устроена моя жизнь .  </w:t>
            </w:r>
          </w:p>
          <w:p w:rsidR="0002580B" w:rsidRPr="00D13335" w:rsidRDefault="0002580B" w:rsidP="00D13335">
            <w:pPr>
              <w:spacing w:before="44"/>
              <w:ind w:left="169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Вы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полнение</w:t>
            </w:r>
            <w:r w:rsidRPr="00D13335">
              <w:rPr>
                <w:rFonts w:ascii="Times New Roman" w:eastAsia="Cambria" w:hAnsi="Times New Roman" w:cs="Times New Roman"/>
                <w:spacing w:val="17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44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Уметь</w:t>
            </w:r>
            <w:r w:rsidRPr="00D13335">
              <w:rPr>
                <w:rFonts w:ascii="Times New Roman" w:eastAsia="Cambria" w:hAnsi="Times New Roman" w:cs="Times New Roman"/>
                <w:i/>
                <w:spacing w:val="48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соотносить</w:t>
            </w:r>
            <w:r w:rsidRPr="00D13335">
              <w:rPr>
                <w:rFonts w:ascii="Times New Roman" w:eastAsia="Cambria" w:hAnsi="Times New Roman" w:cs="Times New Roman"/>
                <w:i/>
                <w:spacing w:val="48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понятия</w:t>
            </w:r>
            <w:r w:rsidRPr="00D13335">
              <w:rPr>
                <w:rFonts w:ascii="Times New Roman" w:eastAsia="Cambria" w:hAnsi="Times New Roman" w:cs="Times New Roman"/>
                <w:spacing w:val="42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«мораль»,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«нравственность»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самопознанием на доступном для возраста детей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уровне</w:t>
            </w:r>
            <w:proofErr w:type="gramStart"/>
            <w:r w:rsidRPr="00D13335">
              <w:rPr>
                <w:rFonts w:ascii="Times New Roman" w:eastAsia="Cambria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.</w:t>
            </w:r>
            <w:proofErr w:type="gramEnd"/>
          </w:p>
          <w:p w:rsidR="0002580B" w:rsidRPr="00D13335" w:rsidRDefault="0002580B" w:rsidP="00D13335">
            <w:pPr>
              <w:spacing w:before="2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>Формировать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>представления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са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 xml:space="preserve">мом себе;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 xml:space="preserve">воспитывать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 xml:space="preserve">навыки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само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презентации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 xml:space="preserve">, рефлексии; </w:t>
            </w: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 xml:space="preserve">слушать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>анализировать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доклады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одноклассников</w:t>
            </w:r>
          </w:p>
        </w:tc>
      </w:tr>
    </w:tbl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"/>
        <w:gridCol w:w="383"/>
        <w:gridCol w:w="28"/>
        <w:gridCol w:w="43"/>
        <w:gridCol w:w="2339"/>
        <w:gridCol w:w="854"/>
        <w:gridCol w:w="3401"/>
        <w:gridCol w:w="3543"/>
      </w:tblGrid>
      <w:tr w:rsidR="0002580B" w:rsidRPr="00D13335" w:rsidTr="00870D61">
        <w:trPr>
          <w:gridBefore w:val="1"/>
          <w:wBefore w:w="42" w:type="dxa"/>
          <w:trHeight w:val="381"/>
        </w:trPr>
        <w:tc>
          <w:tcPr>
            <w:tcW w:w="10590" w:type="dxa"/>
            <w:gridSpan w:val="7"/>
          </w:tcPr>
          <w:p w:rsidR="0002580B" w:rsidRPr="00D13335" w:rsidRDefault="0002580B" w:rsidP="00D13335">
            <w:pPr>
              <w:spacing w:before="85"/>
              <w:ind w:left="2234" w:right="2226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b/>
                <w:w w:val="95"/>
                <w:sz w:val="28"/>
                <w:szCs w:val="28"/>
                <w:lang w:val="ru-RU"/>
              </w:rPr>
              <w:t>Тематический</w:t>
            </w:r>
            <w:r w:rsidRPr="00D13335">
              <w:rPr>
                <w:rFonts w:ascii="Times New Roman" w:eastAsia="Cambria" w:hAnsi="Times New Roman" w:cs="Times New Roman"/>
                <w:b/>
                <w:spacing w:val="3"/>
                <w:w w:val="9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b/>
                <w:w w:val="95"/>
                <w:sz w:val="28"/>
                <w:szCs w:val="28"/>
                <w:lang w:val="ru-RU"/>
              </w:rPr>
              <w:t>блок</w:t>
            </w:r>
            <w:r w:rsidRPr="00D13335">
              <w:rPr>
                <w:rFonts w:ascii="Times New Roman" w:eastAsia="Cambria" w:hAnsi="Times New Roman" w:cs="Times New Roman"/>
                <w:b/>
                <w:spacing w:val="4"/>
                <w:w w:val="9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b/>
                <w:w w:val="95"/>
                <w:sz w:val="28"/>
                <w:szCs w:val="28"/>
                <w:lang w:val="ru-RU"/>
              </w:rPr>
              <w:t>3.</w:t>
            </w:r>
            <w:r w:rsidRPr="00D13335">
              <w:rPr>
                <w:rFonts w:ascii="Times New Roman" w:eastAsia="Cambria" w:hAnsi="Times New Roman" w:cs="Times New Roman"/>
                <w:b/>
                <w:spacing w:val="3"/>
                <w:w w:val="9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b/>
                <w:w w:val="95"/>
                <w:sz w:val="28"/>
                <w:szCs w:val="28"/>
                <w:lang w:val="ru-RU"/>
              </w:rPr>
              <w:t>«Человек</w:t>
            </w:r>
            <w:r w:rsidRPr="00D13335">
              <w:rPr>
                <w:rFonts w:ascii="Times New Roman" w:eastAsia="Cambria" w:hAnsi="Times New Roman" w:cs="Times New Roman"/>
                <w:b/>
                <w:spacing w:val="4"/>
                <w:w w:val="9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b/>
                <w:w w:val="95"/>
                <w:sz w:val="28"/>
                <w:szCs w:val="28"/>
                <w:lang w:val="ru-RU"/>
              </w:rPr>
              <w:t>как</w:t>
            </w:r>
            <w:r w:rsidRPr="00D13335">
              <w:rPr>
                <w:rFonts w:ascii="Times New Roman" w:eastAsia="Cambria" w:hAnsi="Times New Roman" w:cs="Times New Roman"/>
                <w:b/>
                <w:spacing w:val="3"/>
                <w:w w:val="9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b/>
                <w:w w:val="95"/>
                <w:sz w:val="28"/>
                <w:szCs w:val="28"/>
                <w:lang w:val="ru-RU"/>
              </w:rPr>
              <w:t>член</w:t>
            </w:r>
            <w:r w:rsidRPr="00D13335">
              <w:rPr>
                <w:rFonts w:ascii="Times New Roman" w:eastAsia="Cambria" w:hAnsi="Times New Roman" w:cs="Times New Roman"/>
                <w:b/>
                <w:spacing w:val="4"/>
                <w:w w:val="9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b/>
                <w:w w:val="95"/>
                <w:sz w:val="28"/>
                <w:szCs w:val="28"/>
                <w:lang w:val="ru-RU"/>
              </w:rPr>
              <w:t>общества»</w:t>
            </w:r>
          </w:p>
        </w:tc>
      </w:tr>
      <w:tr w:rsidR="0002580B" w:rsidRPr="00D13335" w:rsidTr="00870D61">
        <w:trPr>
          <w:gridBefore w:val="1"/>
          <w:wBefore w:w="42" w:type="dxa"/>
          <w:trHeight w:val="2232"/>
        </w:trPr>
        <w:tc>
          <w:tcPr>
            <w:tcW w:w="454" w:type="dxa"/>
            <w:gridSpan w:val="3"/>
            <w:tcBorders>
              <w:left w:val="single" w:sz="6" w:space="0" w:color="000000"/>
            </w:tcBorders>
          </w:tcPr>
          <w:p w:rsidR="0002580B" w:rsidRPr="00D13335" w:rsidRDefault="0002580B" w:rsidP="00D13335">
            <w:pPr>
              <w:spacing w:before="79"/>
              <w:ind w:left="91" w:right="84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lastRenderedPageBreak/>
              <w:t>15</w:t>
            </w:r>
          </w:p>
        </w:tc>
        <w:tc>
          <w:tcPr>
            <w:tcW w:w="2338" w:type="dxa"/>
          </w:tcPr>
          <w:p w:rsidR="0002580B" w:rsidRPr="00D13335" w:rsidRDefault="0002580B" w:rsidP="00D13335">
            <w:pPr>
              <w:spacing w:before="79"/>
              <w:ind w:left="169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Труд</w:t>
            </w:r>
            <w:r w:rsidRPr="00D13335">
              <w:rPr>
                <w:rFonts w:ascii="Times New Roman" w:eastAsia="Cambria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делает</w:t>
            </w:r>
            <w:r w:rsidRPr="00D13335">
              <w:rPr>
                <w:rFonts w:ascii="Times New Roman" w:eastAsia="Cambria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человека</w:t>
            </w:r>
            <w:r w:rsidRPr="00D13335">
              <w:rPr>
                <w:rFonts w:ascii="Times New Roman" w:eastAsia="Cambria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чел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о-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веком</w:t>
            </w:r>
          </w:p>
        </w:tc>
        <w:tc>
          <w:tcPr>
            <w:tcW w:w="854" w:type="dxa"/>
          </w:tcPr>
          <w:p w:rsidR="0002580B" w:rsidRPr="00D13335" w:rsidRDefault="0002580B" w:rsidP="00D13335">
            <w:pPr>
              <w:tabs>
                <w:tab w:val="left" w:pos="1650"/>
              </w:tabs>
              <w:spacing w:before="79"/>
              <w:ind w:left="169" w:right="159"/>
              <w:jc w:val="both"/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</w:pPr>
          </w:p>
        </w:tc>
        <w:tc>
          <w:tcPr>
            <w:tcW w:w="3401" w:type="dxa"/>
          </w:tcPr>
          <w:p w:rsidR="0002580B" w:rsidRPr="00D13335" w:rsidRDefault="0002580B" w:rsidP="00D13335">
            <w:pPr>
              <w:tabs>
                <w:tab w:val="left" w:pos="1650"/>
              </w:tabs>
              <w:spacing w:before="79"/>
              <w:ind w:left="169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Что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такое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труд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Важность</w:t>
            </w:r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труда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его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экономическая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стоимость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Безделье,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лень,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тунеядство</w:t>
            </w:r>
            <w:r w:rsidRPr="00D13335">
              <w:rPr>
                <w:rFonts w:ascii="Times New Roman" w:eastAsia="Cambria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.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ab/>
              <w:t>Трудолюбие,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подвиг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труда,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ответственность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Общественная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оценка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труда</w:t>
            </w:r>
            <w:proofErr w:type="spellEnd"/>
          </w:p>
        </w:tc>
        <w:tc>
          <w:tcPr>
            <w:tcW w:w="3543" w:type="dxa"/>
          </w:tcPr>
          <w:p w:rsidR="0002580B" w:rsidRPr="00D13335" w:rsidRDefault="0002580B" w:rsidP="00D13335">
            <w:pPr>
              <w:spacing w:before="79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Осознавать</w:t>
            </w:r>
            <w:r w:rsidRPr="00D13335">
              <w:rPr>
                <w:rFonts w:ascii="Times New Roman" w:eastAsia="Cambria" w:hAnsi="Times New Roman" w:cs="Times New Roman"/>
                <w:i/>
                <w:spacing w:val="48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важность</w:t>
            </w:r>
            <w:r w:rsidRPr="00D13335">
              <w:rPr>
                <w:rFonts w:ascii="Times New Roman" w:eastAsia="Cambria" w:hAnsi="Times New Roman" w:cs="Times New Roman"/>
                <w:spacing w:val="42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труда</w:t>
            </w:r>
            <w:r w:rsidRPr="00D13335">
              <w:rPr>
                <w:rFonts w:ascii="Times New Roman" w:eastAsia="Cambria" w:hAnsi="Times New Roman" w:cs="Times New Roman"/>
                <w:spacing w:val="42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объя</w:t>
            </w:r>
            <w:proofErr w:type="gramStart"/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с</w:t>
            </w:r>
            <w:proofErr w:type="spellEnd"/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-</w:t>
            </w:r>
            <w:proofErr w:type="gramEnd"/>
            <w:r w:rsidRPr="00D13335">
              <w:rPr>
                <w:rFonts w:ascii="Times New Roman" w:eastAsia="Cambria" w:hAnsi="Times New Roman" w:cs="Times New Roman"/>
                <w:i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нять</w:t>
            </w:r>
            <w:proofErr w:type="spellEnd"/>
            <w:r w:rsidRPr="00D13335">
              <w:rPr>
                <w:rFonts w:ascii="Times New Roman" w:eastAsia="Cambria" w:hAnsi="Times New Roman" w:cs="Times New Roman"/>
                <w:i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его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роль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современном  обще-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стве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.</w:t>
            </w:r>
          </w:p>
          <w:p w:rsidR="0002580B" w:rsidRPr="00D13335" w:rsidRDefault="0002580B" w:rsidP="00D13335">
            <w:pPr>
              <w:spacing w:before="2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Понимать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42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осознавать</w:t>
            </w:r>
            <w:r w:rsidRPr="00D13335">
              <w:rPr>
                <w:rFonts w:ascii="Times New Roman" w:eastAsia="Cambria" w:hAnsi="Times New Roman" w:cs="Times New Roman"/>
                <w:i/>
                <w:spacing w:val="48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трудолюбие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ответственность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перед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людьми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самим</w:t>
            </w:r>
            <w:r w:rsidRPr="00D13335">
              <w:rPr>
                <w:rFonts w:ascii="Times New Roman" w:eastAsia="Cambria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собой</w:t>
            </w:r>
            <w:proofErr w:type="gramStart"/>
            <w:r w:rsidRPr="00D13335">
              <w:rPr>
                <w:rFonts w:ascii="Times New Roman" w:eastAsia="Cambria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.</w:t>
            </w:r>
            <w:proofErr w:type="gramEnd"/>
          </w:p>
          <w:p w:rsidR="0002580B" w:rsidRPr="00D13335" w:rsidRDefault="0002580B" w:rsidP="00D13335">
            <w:pPr>
              <w:spacing w:before="1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Слушать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объяснения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учителя,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р</w:t>
            </w:r>
            <w:proofErr w:type="gramStart"/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е-</w:t>
            </w:r>
            <w:proofErr w:type="gramEnd"/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шать</w:t>
            </w:r>
            <w:proofErr w:type="spellEnd"/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 xml:space="preserve">проблемные задачи,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анализировать</w:t>
            </w:r>
            <w:r w:rsidRPr="00D13335">
              <w:rPr>
                <w:rFonts w:ascii="Times New Roman" w:eastAsia="Cambria" w:hAnsi="Times New Roman" w:cs="Times New Roman"/>
                <w:i/>
                <w:spacing w:val="14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тексты</w:t>
            </w:r>
            <w:r w:rsidRPr="00D13335">
              <w:rPr>
                <w:rFonts w:ascii="Times New Roman" w:eastAsia="Cambria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учебника</w:t>
            </w:r>
          </w:p>
        </w:tc>
      </w:tr>
      <w:tr w:rsidR="0002580B" w:rsidRPr="00D13335" w:rsidTr="00870D61">
        <w:trPr>
          <w:gridBefore w:val="1"/>
          <w:wBefore w:w="42" w:type="dxa"/>
          <w:trHeight w:val="1792"/>
        </w:trPr>
        <w:tc>
          <w:tcPr>
            <w:tcW w:w="454" w:type="dxa"/>
            <w:gridSpan w:val="3"/>
            <w:tcBorders>
              <w:left w:val="single" w:sz="6" w:space="0" w:color="000000"/>
            </w:tcBorders>
          </w:tcPr>
          <w:p w:rsidR="0002580B" w:rsidRPr="00D13335" w:rsidRDefault="0002580B" w:rsidP="00D13335">
            <w:pPr>
              <w:spacing w:before="79"/>
              <w:ind w:left="91" w:right="84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16</w:t>
            </w:r>
          </w:p>
        </w:tc>
        <w:tc>
          <w:tcPr>
            <w:tcW w:w="2338" w:type="dxa"/>
          </w:tcPr>
          <w:p w:rsidR="0002580B" w:rsidRPr="00D13335" w:rsidRDefault="0002580B" w:rsidP="00D13335">
            <w:pPr>
              <w:spacing w:before="79"/>
              <w:ind w:left="169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Подвиг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:</w:t>
            </w:r>
            <w:r w:rsidRPr="00D13335">
              <w:rPr>
                <w:rFonts w:ascii="Times New Roman" w:eastAsia="Cambria" w:hAnsi="Times New Roman" w:cs="Times New Roman"/>
                <w:spacing w:val="17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как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8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узнать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7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героя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?</w:t>
            </w:r>
          </w:p>
        </w:tc>
        <w:tc>
          <w:tcPr>
            <w:tcW w:w="854" w:type="dxa"/>
          </w:tcPr>
          <w:p w:rsidR="0002580B" w:rsidRPr="00D13335" w:rsidRDefault="0002580B" w:rsidP="00D13335">
            <w:pPr>
              <w:spacing w:before="79"/>
              <w:ind w:left="169" w:right="159"/>
              <w:jc w:val="both"/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</w:pPr>
          </w:p>
        </w:tc>
        <w:tc>
          <w:tcPr>
            <w:tcW w:w="3401" w:type="dxa"/>
          </w:tcPr>
          <w:p w:rsidR="0002580B" w:rsidRPr="00D13335" w:rsidRDefault="0002580B" w:rsidP="00D13335">
            <w:pPr>
              <w:spacing w:before="79"/>
              <w:ind w:left="169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Что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такое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подвиг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42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Героизм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самопожертвование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Героизм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на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войне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Подвиг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мирное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время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Милосердие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,</w:t>
            </w:r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</w:rPr>
              <w:t xml:space="preserve">     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взаимопомощь</w:t>
            </w:r>
            <w:proofErr w:type="spellEnd"/>
          </w:p>
        </w:tc>
        <w:tc>
          <w:tcPr>
            <w:tcW w:w="3543" w:type="dxa"/>
          </w:tcPr>
          <w:p w:rsidR="0002580B" w:rsidRPr="00D13335" w:rsidRDefault="0002580B" w:rsidP="00D13335">
            <w:pPr>
              <w:spacing w:before="79"/>
              <w:ind w:left="168" w:right="160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Понимать</w:t>
            </w:r>
            <w:r w:rsidRPr="00D13335">
              <w:rPr>
                <w:rFonts w:ascii="Times New Roman" w:eastAsia="Cambria" w:hAnsi="Times New Roman" w:cs="Times New Roman"/>
                <w:i/>
                <w:spacing w:val="26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38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объяснять</w:t>
            </w:r>
            <w:r w:rsidRPr="00D13335">
              <w:rPr>
                <w:rFonts w:ascii="Times New Roman" w:eastAsia="Cambria" w:hAnsi="Times New Roman" w:cs="Times New Roman"/>
                <w:i/>
                <w:spacing w:val="26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отличие</w:t>
            </w:r>
            <w:r w:rsidRPr="00D13335">
              <w:rPr>
                <w:rFonts w:ascii="Times New Roman" w:eastAsia="Cambria" w:hAnsi="Times New Roman" w:cs="Times New Roman"/>
                <w:spacing w:val="38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по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д-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вига</w:t>
            </w:r>
            <w:r w:rsidRPr="00D13335">
              <w:rPr>
                <w:rFonts w:ascii="Times New Roman" w:eastAsia="Cambria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на</w:t>
            </w:r>
            <w:r w:rsidRPr="00D13335">
              <w:rPr>
                <w:rFonts w:ascii="Times New Roman" w:eastAsia="Cambria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войне</w:t>
            </w:r>
            <w:r w:rsidRPr="00D13335">
              <w:rPr>
                <w:rFonts w:ascii="Times New Roman" w:eastAsia="Cambria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мирное</w:t>
            </w:r>
            <w:r w:rsidRPr="00D13335">
              <w:rPr>
                <w:rFonts w:ascii="Times New Roman" w:eastAsia="Cambria" w:hAnsi="Times New Roman" w:cs="Times New Roman"/>
                <w:spacing w:val="26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время</w:t>
            </w:r>
            <w:r w:rsidRPr="00D13335">
              <w:rPr>
                <w:rFonts w:ascii="Times New Roman" w:eastAsia="Cambria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.</w:t>
            </w:r>
          </w:p>
          <w:p w:rsidR="0002580B" w:rsidRPr="00D13335" w:rsidRDefault="0002580B" w:rsidP="00D13335">
            <w:pPr>
              <w:spacing w:before="1"/>
              <w:ind w:left="168" w:right="160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Знать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называть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имена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героев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Слушать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объяснения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учителя,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ре-</w:t>
            </w:r>
            <w:r w:rsidRPr="00D13335">
              <w:rPr>
                <w:rFonts w:ascii="Times New Roman" w:eastAsia="Cambria" w:hAnsi="Times New Roman" w:cs="Times New Roman"/>
                <w:i/>
                <w:spacing w:val="-47"/>
                <w:w w:val="11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шать</w:t>
            </w:r>
            <w:proofErr w:type="spellEnd"/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проблемные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задачи,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анализировать</w:t>
            </w:r>
            <w:r w:rsidRPr="00D13335">
              <w:rPr>
                <w:rFonts w:ascii="Times New Roman" w:eastAsia="Cambria" w:hAnsi="Times New Roman" w:cs="Times New Roman"/>
                <w:i/>
                <w:spacing w:val="14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тексты</w:t>
            </w:r>
            <w:r w:rsidRPr="00D13335">
              <w:rPr>
                <w:rFonts w:ascii="Times New Roman" w:eastAsia="Cambria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учебника</w:t>
            </w:r>
          </w:p>
        </w:tc>
      </w:tr>
      <w:tr w:rsidR="0002580B" w:rsidRPr="00D13335" w:rsidTr="00870D61">
        <w:trPr>
          <w:gridBefore w:val="1"/>
          <w:wBefore w:w="42" w:type="dxa"/>
          <w:trHeight w:val="1789"/>
        </w:trPr>
        <w:tc>
          <w:tcPr>
            <w:tcW w:w="454" w:type="dxa"/>
            <w:gridSpan w:val="3"/>
            <w:tcBorders>
              <w:left w:val="single" w:sz="6" w:space="0" w:color="000000"/>
            </w:tcBorders>
          </w:tcPr>
          <w:p w:rsidR="0002580B" w:rsidRPr="00D13335" w:rsidRDefault="0002580B" w:rsidP="00D13335">
            <w:pPr>
              <w:spacing w:before="78"/>
              <w:ind w:left="91" w:right="84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17</w:t>
            </w:r>
          </w:p>
        </w:tc>
        <w:tc>
          <w:tcPr>
            <w:tcW w:w="2338" w:type="dxa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78"/>
              <w:ind w:left="169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Люди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обществе: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духовно-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нравственное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взаимовлияние</w:t>
            </w:r>
          </w:p>
        </w:tc>
        <w:tc>
          <w:tcPr>
            <w:tcW w:w="854" w:type="dxa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78"/>
              <w:ind w:left="169" w:right="159"/>
              <w:jc w:val="both"/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</w:pPr>
          </w:p>
        </w:tc>
        <w:tc>
          <w:tcPr>
            <w:tcW w:w="3401" w:type="dxa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78"/>
              <w:ind w:left="169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Человек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социальном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измерении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Дружба,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предательство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Коллектив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Личные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границы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Этика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предпринимательства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Социальная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помощь</w:t>
            </w:r>
            <w:proofErr w:type="spellEnd"/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78"/>
              <w:ind w:left="168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 xml:space="preserve">Понимать   </w:t>
            </w:r>
            <w:r w:rsidRPr="00D13335">
              <w:rPr>
                <w:rFonts w:ascii="Times New Roman" w:eastAsia="Cambria" w:hAnsi="Times New Roman" w:cs="Times New Roman"/>
                <w:i/>
                <w:spacing w:val="5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 xml:space="preserve">и   </w:t>
            </w:r>
            <w:r w:rsidRPr="00D13335">
              <w:rPr>
                <w:rFonts w:ascii="Times New Roman" w:eastAsia="Cambria" w:hAnsi="Times New Roman" w:cs="Times New Roman"/>
                <w:spacing w:val="3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 xml:space="preserve">объяснять   </w:t>
            </w:r>
            <w:r w:rsidRPr="00D13335">
              <w:rPr>
                <w:rFonts w:ascii="Times New Roman" w:eastAsia="Cambria" w:hAnsi="Times New Roman" w:cs="Times New Roman"/>
                <w:i/>
                <w:spacing w:val="6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понятия</w:t>
            </w:r>
          </w:p>
          <w:p w:rsidR="0002580B" w:rsidRPr="00D13335" w:rsidRDefault="0002580B" w:rsidP="00D13335">
            <w:pPr>
              <w:spacing w:before="9"/>
              <w:ind w:left="168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 xml:space="preserve">«дружба», </w:t>
            </w:r>
            <w:r w:rsidRPr="00D13335">
              <w:rPr>
                <w:rFonts w:ascii="Times New Roman" w:eastAsia="Cambria" w:hAnsi="Times New Roman" w:cs="Times New Roman"/>
                <w:spacing w:val="37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 xml:space="preserve">«предательство», </w:t>
            </w:r>
            <w:r w:rsidRPr="00D13335">
              <w:rPr>
                <w:rFonts w:ascii="Times New Roman" w:eastAsia="Cambria" w:hAnsi="Times New Roman" w:cs="Times New Roman"/>
                <w:spacing w:val="37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«честь»,</w:t>
            </w:r>
          </w:p>
          <w:p w:rsidR="0002580B" w:rsidRPr="00D13335" w:rsidRDefault="0002580B" w:rsidP="00D13335">
            <w:pPr>
              <w:spacing w:before="9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«коллективизм»,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«благотворительность»</w:t>
            </w:r>
            <w:proofErr w:type="gramStart"/>
            <w:r w:rsidRPr="00D13335">
              <w:rPr>
                <w:rFonts w:ascii="Times New Roman" w:eastAsia="Cambria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.</w:t>
            </w:r>
            <w:proofErr w:type="gramEnd"/>
          </w:p>
          <w:p w:rsidR="0002580B" w:rsidRPr="00D13335" w:rsidRDefault="0002580B" w:rsidP="00D13335">
            <w:pPr>
              <w:spacing w:before="1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Слушать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объяснения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учителя,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 xml:space="preserve">решать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 xml:space="preserve">проблемные задачи,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анализировать</w:t>
            </w:r>
            <w:r w:rsidRPr="00D13335">
              <w:rPr>
                <w:rFonts w:ascii="Times New Roman" w:eastAsia="Cambria" w:hAnsi="Times New Roman" w:cs="Times New Roman"/>
                <w:i/>
                <w:spacing w:val="14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тексты</w:t>
            </w:r>
            <w:r w:rsidRPr="00D13335">
              <w:rPr>
                <w:rFonts w:ascii="Times New Roman" w:eastAsia="Cambria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учебника</w:t>
            </w:r>
          </w:p>
        </w:tc>
      </w:tr>
      <w:tr w:rsidR="0002580B" w:rsidRPr="00D13335" w:rsidTr="00870D61">
        <w:trPr>
          <w:trHeight w:val="1842"/>
        </w:trPr>
        <w:tc>
          <w:tcPr>
            <w:tcW w:w="424" w:type="dxa"/>
            <w:gridSpan w:val="2"/>
            <w:tcBorders>
              <w:left w:val="single" w:sz="6" w:space="0" w:color="000000"/>
            </w:tcBorders>
          </w:tcPr>
          <w:p w:rsidR="0002580B" w:rsidRPr="00D13335" w:rsidRDefault="0002580B" w:rsidP="00D13335">
            <w:pPr>
              <w:spacing w:before="23"/>
              <w:ind w:left="91" w:right="84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18</w:t>
            </w:r>
          </w:p>
        </w:tc>
        <w:tc>
          <w:tcPr>
            <w:tcW w:w="2410" w:type="dxa"/>
            <w:gridSpan w:val="3"/>
          </w:tcPr>
          <w:p w:rsidR="0002580B" w:rsidRPr="00D13335" w:rsidRDefault="0002580B" w:rsidP="00D13335">
            <w:pPr>
              <w:spacing w:before="23"/>
              <w:ind w:left="169" w:right="158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Проблемы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современного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б-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щества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отражение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его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духовно-нравственного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са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-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мосознания</w:t>
            </w:r>
            <w:proofErr w:type="spellEnd"/>
          </w:p>
        </w:tc>
        <w:tc>
          <w:tcPr>
            <w:tcW w:w="854" w:type="dxa"/>
          </w:tcPr>
          <w:p w:rsidR="0002580B" w:rsidRPr="00D13335" w:rsidRDefault="0002580B" w:rsidP="00D13335">
            <w:pPr>
              <w:tabs>
                <w:tab w:val="left" w:pos="1466"/>
              </w:tabs>
              <w:spacing w:before="22"/>
              <w:ind w:left="169" w:right="159"/>
              <w:jc w:val="both"/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</w:pPr>
          </w:p>
        </w:tc>
        <w:tc>
          <w:tcPr>
            <w:tcW w:w="3401" w:type="dxa"/>
          </w:tcPr>
          <w:p w:rsidR="0002580B" w:rsidRPr="00D13335" w:rsidRDefault="0002580B" w:rsidP="00D13335">
            <w:pPr>
              <w:tabs>
                <w:tab w:val="left" w:pos="1466"/>
              </w:tabs>
              <w:spacing w:before="22"/>
              <w:ind w:left="169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Бедность</w:t>
            </w:r>
            <w:proofErr w:type="gramStart"/>
            <w:r w:rsidRPr="00D13335">
              <w:rPr>
                <w:rFonts w:ascii="Times New Roman" w:eastAsia="Cambria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.</w:t>
            </w:r>
            <w:proofErr w:type="gramEnd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ab/>
              <w:t>Инвалидность .</w:t>
            </w:r>
            <w:r w:rsidRPr="00D13335">
              <w:rPr>
                <w:rFonts w:ascii="Times New Roman" w:eastAsia="Cambria" w:hAnsi="Times New Roman" w:cs="Times New Roman"/>
                <w:spacing w:val="-38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Асоциальная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семья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Сиротство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Отражение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этих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явлений</w:t>
            </w:r>
            <w:r w:rsidRPr="00D13335">
              <w:rPr>
                <w:rFonts w:ascii="Times New Roman" w:eastAsia="Cambria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26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культуре</w:t>
            </w:r>
            <w:r w:rsidRPr="00D13335">
              <w:rPr>
                <w:rFonts w:ascii="Times New Roman" w:eastAsia="Cambria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общества</w:t>
            </w:r>
          </w:p>
        </w:tc>
        <w:tc>
          <w:tcPr>
            <w:tcW w:w="3543" w:type="dxa"/>
          </w:tcPr>
          <w:p w:rsidR="0002580B" w:rsidRPr="00D13335" w:rsidRDefault="0002580B" w:rsidP="00D13335">
            <w:pPr>
              <w:spacing w:before="22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 xml:space="preserve">Понимать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 xml:space="preserve">и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 xml:space="preserve">объяснять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понятия «бед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ность»,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«инвалидность»,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«сиротство»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Предлагать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пути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преодоления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проблем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современного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общества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на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до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ступном для понимания детей уровне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lastRenderedPageBreak/>
              <w:t>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</w:rPr>
              <w:t>Слушать</w:t>
            </w:r>
            <w:proofErr w:type="spellEnd"/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объяснения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учителя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</w:rPr>
              <w:t>решать</w:t>
            </w:r>
            <w:proofErr w:type="spellEnd"/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проблемные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задачи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 xml:space="preserve">, </w:t>
            </w:r>
            <w:proofErr w:type="spellStart"/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</w:rPr>
              <w:t>анализировать</w:t>
            </w:r>
            <w:proofErr w:type="spellEnd"/>
            <w:r w:rsidRPr="00D13335">
              <w:rPr>
                <w:rFonts w:ascii="Times New Roman" w:eastAsia="Cambria" w:hAnsi="Times New Roman" w:cs="Times New Roman"/>
                <w:i/>
                <w:spacing w:val="14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тексты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20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учебника</w:t>
            </w:r>
            <w:proofErr w:type="spellEnd"/>
          </w:p>
        </w:tc>
      </w:tr>
      <w:tr w:rsidR="0002580B" w:rsidRPr="00D13335" w:rsidTr="00870D61">
        <w:trPr>
          <w:trHeight w:val="2279"/>
        </w:trPr>
        <w:tc>
          <w:tcPr>
            <w:tcW w:w="424" w:type="dxa"/>
            <w:gridSpan w:val="2"/>
            <w:tcBorders>
              <w:left w:val="single" w:sz="6" w:space="0" w:color="000000"/>
            </w:tcBorders>
          </w:tcPr>
          <w:p w:rsidR="0002580B" w:rsidRPr="00D13335" w:rsidRDefault="0002580B" w:rsidP="00D13335">
            <w:pPr>
              <w:spacing w:before="22"/>
              <w:ind w:left="91" w:right="84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lastRenderedPageBreak/>
              <w:t>19</w:t>
            </w:r>
          </w:p>
        </w:tc>
        <w:tc>
          <w:tcPr>
            <w:tcW w:w="2410" w:type="dxa"/>
            <w:gridSpan w:val="3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22"/>
              <w:ind w:left="169" w:right="158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Духовно-нравственные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ориентиры социальных отношений</w:t>
            </w:r>
          </w:p>
        </w:tc>
        <w:tc>
          <w:tcPr>
            <w:tcW w:w="854" w:type="dxa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22"/>
              <w:ind w:left="169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401" w:type="dxa"/>
            <w:tcBorders>
              <w:bottom w:val="single" w:sz="6" w:space="0" w:color="000000"/>
            </w:tcBorders>
          </w:tcPr>
          <w:p w:rsidR="0002580B" w:rsidRPr="00D13335" w:rsidRDefault="0002580B" w:rsidP="00870D61">
            <w:pPr>
              <w:spacing w:before="22"/>
              <w:ind w:left="169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  <w:t>Милосердие.</w:t>
            </w:r>
            <w:r w:rsidRPr="00D13335">
              <w:rPr>
                <w:rFonts w:ascii="Times New Roman" w:eastAsia="Cambria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  <w:t>Взаимопомощь</w:t>
            </w:r>
            <w:proofErr w:type="gramStart"/>
            <w:r w:rsidRPr="00D13335"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  <w:t>Социальное</w:t>
            </w:r>
            <w:r w:rsidRPr="00D13335">
              <w:rPr>
                <w:rFonts w:ascii="Times New Roman" w:eastAsia="Cambria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  <w:t>служение .</w:t>
            </w:r>
            <w:r w:rsidRPr="00D13335">
              <w:rPr>
                <w:rFonts w:ascii="Times New Roman" w:eastAsia="Cambria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  <w:t>Благотворительность .</w:t>
            </w:r>
            <w:r w:rsidRPr="00D13335">
              <w:rPr>
                <w:rFonts w:ascii="Times New Roman" w:eastAsia="Cambria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sz w:val="28"/>
                <w:szCs w:val="28"/>
              </w:rPr>
              <w:t>Волонтёрство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z w:val="28"/>
                <w:szCs w:val="28"/>
              </w:rPr>
              <w:t>.</w:t>
            </w:r>
            <w:r w:rsidRPr="00D13335">
              <w:rPr>
                <w:rFonts w:ascii="Times New Roman" w:eastAsia="Cambria" w:hAnsi="Times New Roman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sz w:val="28"/>
                <w:szCs w:val="28"/>
              </w:rPr>
              <w:t>Общественные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sz w:val="28"/>
                <w:szCs w:val="28"/>
              </w:rPr>
              <w:t>блага</w:t>
            </w:r>
            <w:proofErr w:type="spellEnd"/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22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Понимать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объяснять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понятия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«милосердие»,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«взаимопомощь»,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«благо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творительность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», «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волонтёрство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»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Вы-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являть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общие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черты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традиций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милосердия,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взаимной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помощи,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благотворительности у представителей разных</w:t>
            </w:r>
            <w:r w:rsidRPr="00D13335">
              <w:rPr>
                <w:rFonts w:ascii="Times New Roman" w:eastAsia="Cambria" w:hAnsi="Times New Roman" w:cs="Times New Roman"/>
                <w:spacing w:val="22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народов</w:t>
            </w:r>
            <w:r w:rsidRPr="00D13335">
              <w:rPr>
                <w:rFonts w:ascii="Times New Roman" w:eastAsia="Cambria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.</w:t>
            </w:r>
          </w:p>
          <w:p w:rsidR="0002580B" w:rsidRPr="00D13335" w:rsidRDefault="0002580B" w:rsidP="00D13335">
            <w:pPr>
              <w:spacing w:before="3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Слушать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объяснения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учителя,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 xml:space="preserve">решать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 xml:space="preserve">проблемные задачи,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анализировать</w:t>
            </w:r>
            <w:r w:rsidRPr="00D13335">
              <w:rPr>
                <w:rFonts w:ascii="Times New Roman" w:eastAsia="Cambria" w:hAnsi="Times New Roman" w:cs="Times New Roman"/>
                <w:i/>
                <w:spacing w:val="14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тексты</w:t>
            </w:r>
            <w:r w:rsidRPr="00D13335">
              <w:rPr>
                <w:rFonts w:ascii="Times New Roman" w:eastAsia="Cambria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учебника</w:t>
            </w:r>
          </w:p>
        </w:tc>
      </w:tr>
      <w:tr w:rsidR="0002580B" w:rsidRPr="00D13335" w:rsidTr="00870D61">
        <w:trPr>
          <w:trHeight w:val="1397"/>
        </w:trPr>
        <w:tc>
          <w:tcPr>
            <w:tcW w:w="424" w:type="dxa"/>
            <w:gridSpan w:val="2"/>
            <w:tcBorders>
              <w:left w:val="single" w:sz="6" w:space="0" w:color="000000"/>
            </w:tcBorders>
          </w:tcPr>
          <w:p w:rsidR="0002580B" w:rsidRPr="00D13335" w:rsidRDefault="0002580B" w:rsidP="00D13335">
            <w:pPr>
              <w:spacing w:before="19"/>
              <w:ind w:left="91" w:right="84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20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19"/>
              <w:ind w:left="169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Гуманизм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как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сущностная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характеристика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духовно-</w:t>
            </w:r>
            <w:r w:rsidRPr="00D13335">
              <w:rPr>
                <w:rFonts w:ascii="Times New Roman" w:eastAsia="Cambria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нравственной культуры н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а-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родов</w:t>
            </w:r>
            <w:r w:rsidRPr="00D13335">
              <w:rPr>
                <w:rFonts w:ascii="Times New Roman" w:eastAsia="Cambria" w:hAnsi="Times New Roman" w:cs="Times New Roman"/>
                <w:spacing w:val="19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России</w:t>
            </w:r>
          </w:p>
        </w:tc>
        <w:tc>
          <w:tcPr>
            <w:tcW w:w="854" w:type="dxa"/>
            <w:tcBorders>
              <w:top w:val="single" w:sz="6" w:space="0" w:color="000000"/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19"/>
              <w:ind w:left="169" w:right="159"/>
              <w:jc w:val="both"/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bottom w:val="single" w:sz="6" w:space="0" w:color="000000"/>
            </w:tcBorders>
          </w:tcPr>
          <w:p w:rsidR="0002580B" w:rsidRPr="00D13335" w:rsidRDefault="0002580B" w:rsidP="00870D61">
            <w:pPr>
              <w:spacing w:before="19"/>
              <w:ind w:left="169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Гуманизм</w:t>
            </w:r>
            <w:r w:rsidR="00870D61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Истоки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870D61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гумани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стического мышления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Фило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-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софия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гуманизма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Проявления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гуманизма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историко-</w:t>
            </w:r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культурном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наследии народов</w:t>
            </w:r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России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19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Понимать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характеризовать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понятие «гуманизм» как источник духов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но-нравственных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ценностей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народов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России</w:t>
            </w:r>
            <w:proofErr w:type="gramStart"/>
            <w:r w:rsidRPr="00D13335">
              <w:rPr>
                <w:rFonts w:ascii="Times New Roman" w:eastAsia="Cambria" w:hAnsi="Times New Roman" w:cs="Times New Roman"/>
                <w:spacing w:val="-1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.</w:t>
            </w:r>
            <w:proofErr w:type="gramEnd"/>
          </w:p>
        </w:tc>
      </w:tr>
      <w:tr w:rsidR="0002580B" w:rsidRPr="00D13335" w:rsidTr="00870D61">
        <w:trPr>
          <w:trHeight w:val="1464"/>
        </w:trPr>
        <w:tc>
          <w:tcPr>
            <w:tcW w:w="424" w:type="dxa"/>
            <w:gridSpan w:val="2"/>
            <w:tcBorders>
              <w:left w:val="single" w:sz="6" w:space="0" w:color="000000"/>
            </w:tcBorders>
          </w:tcPr>
          <w:p w:rsidR="0002580B" w:rsidRPr="00D13335" w:rsidRDefault="00870D61" w:rsidP="00D13335">
            <w:pPr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21</w:t>
            </w:r>
          </w:p>
        </w:tc>
        <w:tc>
          <w:tcPr>
            <w:tcW w:w="2410" w:type="dxa"/>
            <w:gridSpan w:val="3"/>
          </w:tcPr>
          <w:p w:rsidR="0002580B" w:rsidRPr="00D13335" w:rsidRDefault="00870D61" w:rsidP="00D13335">
            <w:pPr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Социальные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профессии;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их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важность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для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сохранения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духовно-нравственного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б-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лика</w:t>
            </w:r>
            <w:r w:rsidRPr="00D13335">
              <w:rPr>
                <w:rFonts w:ascii="Times New Roman" w:eastAsia="Cambria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общества</w:t>
            </w:r>
          </w:p>
        </w:tc>
        <w:tc>
          <w:tcPr>
            <w:tcW w:w="854" w:type="dxa"/>
          </w:tcPr>
          <w:p w:rsidR="0002580B" w:rsidRPr="00D13335" w:rsidRDefault="0002580B" w:rsidP="00D13335">
            <w:pPr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401" w:type="dxa"/>
          </w:tcPr>
          <w:p w:rsidR="0002580B" w:rsidRPr="00D13335" w:rsidRDefault="00870D61" w:rsidP="00D13335">
            <w:pPr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Социальные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ab/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ab/>
              <w:t>профессии: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врач,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учитель,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пожарный,</w:t>
            </w:r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полицейский,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социальный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работник</w:t>
            </w:r>
            <w:proofErr w:type="gramStart"/>
            <w:r w:rsidRPr="00D13335">
              <w:rPr>
                <w:rFonts w:ascii="Times New Roman" w:eastAsia="Cambria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.</w:t>
            </w:r>
            <w:proofErr w:type="gramEnd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ab/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Духовно-нрав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-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ственные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качества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 xml:space="preserve">,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необходи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-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 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мые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представителям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этих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профессий</w:t>
            </w:r>
            <w:proofErr w:type="spellEnd"/>
          </w:p>
        </w:tc>
        <w:tc>
          <w:tcPr>
            <w:tcW w:w="3543" w:type="dxa"/>
          </w:tcPr>
          <w:p w:rsidR="0002580B" w:rsidRPr="00D13335" w:rsidRDefault="0002580B" w:rsidP="00D13335">
            <w:pPr>
              <w:spacing w:before="45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Осознавать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важность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гуманизма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для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формирования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личности,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построения</w:t>
            </w:r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взаимоотношений</w:t>
            </w:r>
            <w:r w:rsidRPr="00D13335">
              <w:rPr>
                <w:rFonts w:ascii="Times New Roman" w:eastAsia="Cambria" w:hAnsi="Times New Roman" w:cs="Times New Roman"/>
                <w:spacing w:val="22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обществе</w:t>
            </w:r>
            <w:proofErr w:type="gramStart"/>
            <w:r w:rsidRPr="00D13335">
              <w:rPr>
                <w:rFonts w:ascii="Times New Roman" w:eastAsia="Cambria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.</w:t>
            </w:r>
            <w:proofErr w:type="gramEnd"/>
          </w:p>
          <w:p w:rsidR="0002580B" w:rsidRPr="00D13335" w:rsidRDefault="0002580B" w:rsidP="00D13335">
            <w:pPr>
              <w:spacing w:before="2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Слушать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объяснения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учителя,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 xml:space="preserve">работать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 научно-популярной литературой</w:t>
            </w:r>
          </w:p>
        </w:tc>
      </w:tr>
      <w:tr w:rsidR="0002580B" w:rsidRPr="00D13335" w:rsidTr="00870D61">
        <w:trPr>
          <w:trHeight w:val="1684"/>
        </w:trPr>
        <w:tc>
          <w:tcPr>
            <w:tcW w:w="424" w:type="dxa"/>
            <w:gridSpan w:val="2"/>
            <w:tcBorders>
              <w:left w:val="single" w:sz="6" w:space="0" w:color="000000"/>
            </w:tcBorders>
          </w:tcPr>
          <w:p w:rsidR="0002580B" w:rsidRPr="0030225B" w:rsidRDefault="0002580B" w:rsidP="00D13335">
            <w:pPr>
              <w:spacing w:before="45"/>
              <w:ind w:left="91" w:right="84"/>
              <w:jc w:val="center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gridSpan w:val="3"/>
          </w:tcPr>
          <w:p w:rsidR="0002580B" w:rsidRPr="00D13335" w:rsidRDefault="0002580B" w:rsidP="00D13335">
            <w:pPr>
              <w:spacing w:before="45"/>
              <w:ind w:left="169" w:right="158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4" w:type="dxa"/>
          </w:tcPr>
          <w:p w:rsidR="0002580B" w:rsidRPr="00D13335" w:rsidRDefault="0002580B" w:rsidP="00D13335">
            <w:pPr>
              <w:tabs>
                <w:tab w:val="left" w:pos="1506"/>
                <w:tab w:val="left" w:pos="1792"/>
              </w:tabs>
              <w:spacing w:before="45"/>
              <w:ind w:left="169" w:right="159"/>
              <w:jc w:val="both"/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</w:pPr>
          </w:p>
        </w:tc>
        <w:tc>
          <w:tcPr>
            <w:tcW w:w="3401" w:type="dxa"/>
          </w:tcPr>
          <w:p w:rsidR="0002580B" w:rsidRPr="0030225B" w:rsidRDefault="0002580B" w:rsidP="00D13335">
            <w:pPr>
              <w:tabs>
                <w:tab w:val="left" w:pos="1506"/>
                <w:tab w:val="left" w:pos="1792"/>
              </w:tabs>
              <w:spacing w:before="45"/>
              <w:ind w:left="169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43" w:type="dxa"/>
          </w:tcPr>
          <w:p w:rsidR="0002580B" w:rsidRPr="00D13335" w:rsidRDefault="0002580B" w:rsidP="00D13335">
            <w:pPr>
              <w:spacing w:before="45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 xml:space="preserve">Понимать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 xml:space="preserve">и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объяснять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, что такое социальные профессии и почему выби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рать их нужно особенно ответственно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 xml:space="preserve">Работать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 научно-популярной литературой,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готовить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рефераты,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слушать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анализировать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доклады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="00870D61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од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ноклассников</w:t>
            </w:r>
          </w:p>
        </w:tc>
      </w:tr>
      <w:tr w:rsidR="0002580B" w:rsidRPr="00D13335" w:rsidTr="00870D61">
        <w:trPr>
          <w:trHeight w:val="1682"/>
        </w:trPr>
        <w:tc>
          <w:tcPr>
            <w:tcW w:w="424" w:type="dxa"/>
            <w:gridSpan w:val="2"/>
            <w:tcBorders>
              <w:left w:val="single" w:sz="6" w:space="0" w:color="000000"/>
            </w:tcBorders>
          </w:tcPr>
          <w:p w:rsidR="0002580B" w:rsidRPr="00D13335" w:rsidRDefault="0002580B" w:rsidP="00D13335">
            <w:pPr>
              <w:spacing w:before="44"/>
              <w:ind w:left="91" w:right="84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22</w:t>
            </w:r>
          </w:p>
        </w:tc>
        <w:tc>
          <w:tcPr>
            <w:tcW w:w="2410" w:type="dxa"/>
            <w:gridSpan w:val="3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44"/>
              <w:ind w:left="169" w:right="158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Выдающиеся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благотворит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е-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ли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истории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Благотвори-</w:t>
            </w:r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тельность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как нравственный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долг</w:t>
            </w:r>
          </w:p>
        </w:tc>
        <w:tc>
          <w:tcPr>
            <w:tcW w:w="854" w:type="dxa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44"/>
              <w:ind w:left="169" w:right="159"/>
              <w:jc w:val="both"/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</w:pPr>
          </w:p>
        </w:tc>
        <w:tc>
          <w:tcPr>
            <w:tcW w:w="3401" w:type="dxa"/>
            <w:tcBorders>
              <w:bottom w:val="single" w:sz="6" w:space="0" w:color="000000"/>
            </w:tcBorders>
          </w:tcPr>
          <w:p w:rsidR="0002580B" w:rsidRPr="00D13335" w:rsidRDefault="0002580B" w:rsidP="00870D61">
            <w:pPr>
              <w:spacing w:before="44"/>
              <w:ind w:left="169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Меценаты,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философы,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870D61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рели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гиозные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лидеры,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врачи,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учёные,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педагоги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Важность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меценатства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для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духовно-нравственного развития личности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самого мецената и общества в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целом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44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Приводить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примеры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выдающихся</w:t>
            </w:r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благотворителей в истории и в современной</w:t>
            </w:r>
            <w:r w:rsidRPr="00D13335">
              <w:rPr>
                <w:rFonts w:ascii="Times New Roman" w:eastAsia="Cambria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России</w:t>
            </w:r>
            <w:proofErr w:type="gramStart"/>
            <w:r w:rsidRPr="00D13335">
              <w:rPr>
                <w:rFonts w:ascii="Times New Roman" w:eastAsia="Cambria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.</w:t>
            </w:r>
            <w:proofErr w:type="gramEnd"/>
          </w:p>
          <w:p w:rsidR="0002580B" w:rsidRPr="00D13335" w:rsidRDefault="0002580B" w:rsidP="00D13335">
            <w:pPr>
              <w:spacing w:before="1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 xml:space="preserve">Работать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 научно-популярной лите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ратурой,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>анализировать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несколько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15"/>
                <w:sz w:val="28"/>
                <w:szCs w:val="28"/>
                <w:lang w:val="ru-RU"/>
              </w:rPr>
              <w:t>источников,</w:t>
            </w:r>
            <w:r w:rsidRPr="00D13335">
              <w:rPr>
                <w:rFonts w:ascii="Times New Roman" w:eastAsia="Cambria" w:hAnsi="Times New Roman" w:cs="Times New Roman"/>
                <w:spacing w:val="-5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spacing w:val="-1"/>
                <w:w w:val="115"/>
                <w:sz w:val="28"/>
                <w:szCs w:val="28"/>
                <w:lang w:val="ru-RU"/>
              </w:rPr>
              <w:t>разграничивать</w:t>
            </w:r>
            <w:r w:rsidRPr="00D13335">
              <w:rPr>
                <w:rFonts w:ascii="Times New Roman" w:eastAsia="Cambria" w:hAnsi="Times New Roman" w:cs="Times New Roman"/>
                <w:i/>
                <w:spacing w:val="-1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понятия</w:t>
            </w:r>
          </w:p>
        </w:tc>
      </w:tr>
      <w:tr w:rsidR="0002580B" w:rsidRPr="00D13335" w:rsidTr="00870D61">
        <w:trPr>
          <w:trHeight w:val="1459"/>
        </w:trPr>
        <w:tc>
          <w:tcPr>
            <w:tcW w:w="424" w:type="dxa"/>
            <w:gridSpan w:val="2"/>
            <w:tcBorders>
              <w:left w:val="single" w:sz="6" w:space="0" w:color="000000"/>
            </w:tcBorders>
          </w:tcPr>
          <w:p w:rsidR="0002580B" w:rsidRPr="00D13335" w:rsidRDefault="0002580B" w:rsidP="00D13335">
            <w:pPr>
              <w:spacing w:before="41"/>
              <w:ind w:left="91" w:right="84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23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41"/>
              <w:ind w:left="169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Выдающиеся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учёные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Ро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с-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сии . Наука как источник со-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циального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 xml:space="preserve"> и духовного про-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гресса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7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общества</w:t>
            </w:r>
          </w:p>
        </w:tc>
        <w:tc>
          <w:tcPr>
            <w:tcW w:w="854" w:type="dxa"/>
            <w:tcBorders>
              <w:top w:val="single" w:sz="6" w:space="0" w:color="000000"/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41"/>
              <w:ind w:left="169" w:right="159"/>
              <w:jc w:val="both"/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bottom w:val="single" w:sz="6" w:space="0" w:color="000000"/>
            </w:tcBorders>
          </w:tcPr>
          <w:p w:rsidR="0002580B" w:rsidRPr="00D13335" w:rsidRDefault="0002580B" w:rsidP="00870D61">
            <w:pPr>
              <w:spacing w:before="41"/>
              <w:ind w:left="169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Учёные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России.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Почему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важно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помнить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историю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науки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Вклад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науки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благополучие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страны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Важность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морали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нравственности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 xml:space="preserve"> в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науке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 xml:space="preserve">, в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деятельности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24"/>
                <w:w w:val="105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учёных</w:t>
            </w:r>
            <w:proofErr w:type="spellEnd"/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41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 xml:space="preserve">Понимать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 xml:space="preserve">и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объяснять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, что такое наука;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приводить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имена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выдающихся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учёных</w:t>
            </w:r>
            <w:r w:rsidRPr="00D13335">
              <w:rPr>
                <w:rFonts w:ascii="Times New Roman" w:eastAsia="Cambria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России</w:t>
            </w:r>
            <w:proofErr w:type="gramStart"/>
            <w:r w:rsidRPr="00D13335">
              <w:rPr>
                <w:rFonts w:ascii="Times New Roman" w:eastAsia="Cambria" w:hAnsi="Times New Roman" w:cs="Times New Roman"/>
                <w:spacing w:val="-10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.</w:t>
            </w:r>
            <w:proofErr w:type="gramEnd"/>
          </w:p>
          <w:p w:rsidR="0002580B" w:rsidRPr="00D13335" w:rsidRDefault="0002580B" w:rsidP="00D13335">
            <w:pPr>
              <w:spacing w:before="1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 xml:space="preserve">Работать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 научно-популярной лите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ратурой,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>анализировать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несколько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15"/>
                <w:sz w:val="28"/>
                <w:szCs w:val="28"/>
                <w:lang w:val="ru-RU"/>
              </w:rPr>
              <w:t>источников,</w:t>
            </w:r>
            <w:r w:rsidRPr="00D13335">
              <w:rPr>
                <w:rFonts w:ascii="Times New Roman" w:eastAsia="Cambria" w:hAnsi="Times New Roman" w:cs="Times New Roman"/>
                <w:spacing w:val="-5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spacing w:val="-1"/>
                <w:w w:val="115"/>
                <w:sz w:val="28"/>
                <w:szCs w:val="28"/>
                <w:lang w:val="ru-RU"/>
              </w:rPr>
              <w:t>разграничивать</w:t>
            </w:r>
            <w:r w:rsidRPr="00D13335">
              <w:rPr>
                <w:rFonts w:ascii="Times New Roman" w:eastAsia="Cambria" w:hAnsi="Times New Roman" w:cs="Times New Roman"/>
                <w:i/>
                <w:spacing w:val="-1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понятия</w:t>
            </w:r>
          </w:p>
        </w:tc>
      </w:tr>
      <w:tr w:rsidR="0002580B" w:rsidRPr="00D13335" w:rsidTr="00870D61">
        <w:trPr>
          <w:trHeight w:val="1428"/>
        </w:trPr>
        <w:tc>
          <w:tcPr>
            <w:tcW w:w="453" w:type="dxa"/>
            <w:gridSpan w:val="3"/>
            <w:tcBorders>
              <w:left w:val="single" w:sz="6" w:space="0" w:color="000000"/>
            </w:tcBorders>
          </w:tcPr>
          <w:p w:rsidR="0002580B" w:rsidRPr="00D13335" w:rsidRDefault="0002580B" w:rsidP="00D13335">
            <w:pPr>
              <w:spacing w:before="45"/>
              <w:ind w:left="87" w:right="87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24</w:t>
            </w:r>
          </w:p>
        </w:tc>
        <w:tc>
          <w:tcPr>
            <w:tcW w:w="2381" w:type="dxa"/>
            <w:gridSpan w:val="2"/>
          </w:tcPr>
          <w:p w:rsidR="0002580B" w:rsidRPr="00D13335" w:rsidRDefault="0002580B" w:rsidP="00D13335">
            <w:pPr>
              <w:spacing w:before="45"/>
              <w:ind w:left="169" w:right="228"/>
              <w:rPr>
                <w:rFonts w:ascii="Times New Roman" w:eastAsia="Cambria" w:hAnsi="Times New Roman" w:cs="Times New Roman"/>
                <w:i/>
                <w:sz w:val="28"/>
                <w:szCs w:val="28"/>
              </w:rPr>
            </w:pPr>
            <w:proofErr w:type="spellStart"/>
            <w:r w:rsidRPr="00D13335">
              <w:rPr>
                <w:rFonts w:ascii="Times New Roman" w:eastAsia="Cambria" w:hAnsi="Times New Roman" w:cs="Times New Roman"/>
                <w:spacing w:val="-1"/>
                <w:w w:val="115"/>
                <w:sz w:val="28"/>
                <w:szCs w:val="28"/>
              </w:rPr>
              <w:t>Моя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26"/>
                <w:w w:val="115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spacing w:val="-1"/>
                <w:w w:val="115"/>
                <w:sz w:val="28"/>
                <w:szCs w:val="28"/>
              </w:rPr>
              <w:t>профессия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26"/>
                <w:w w:val="11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spacing w:val="-1"/>
                <w:w w:val="115"/>
                <w:sz w:val="28"/>
                <w:szCs w:val="28"/>
              </w:rPr>
              <w:t>(</w:t>
            </w:r>
            <w:proofErr w:type="spellStart"/>
            <w:r w:rsidRPr="00D13335">
              <w:rPr>
                <w:rFonts w:ascii="Times New Roman" w:eastAsia="Cambria" w:hAnsi="Times New Roman" w:cs="Times New Roman"/>
                <w:i/>
                <w:spacing w:val="-1"/>
                <w:w w:val="115"/>
                <w:sz w:val="28"/>
                <w:szCs w:val="28"/>
              </w:rPr>
              <w:t>практиче</w:t>
            </w:r>
            <w:r w:rsidRPr="00D13335">
              <w:rPr>
                <w:rFonts w:ascii="Times New Roman" w:eastAsia="Cambria" w:hAnsi="Times New Roman" w:cs="Times New Roman"/>
                <w:i/>
                <w:w w:val="120"/>
                <w:sz w:val="28"/>
                <w:szCs w:val="28"/>
              </w:rPr>
              <w:t>ское</w:t>
            </w:r>
            <w:proofErr w:type="spellEnd"/>
            <w:r w:rsidRPr="00D13335">
              <w:rPr>
                <w:rFonts w:ascii="Times New Roman" w:eastAsia="Cambria" w:hAnsi="Times New Roman" w:cs="Times New Roman"/>
                <w:i/>
                <w:spacing w:val="3"/>
                <w:w w:val="12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i/>
                <w:w w:val="120"/>
                <w:sz w:val="28"/>
                <w:szCs w:val="28"/>
              </w:rPr>
              <w:t>занятие</w:t>
            </w:r>
            <w:proofErr w:type="spellEnd"/>
            <w:r w:rsidRPr="00D13335">
              <w:rPr>
                <w:rFonts w:ascii="Times New Roman" w:eastAsia="Cambria" w:hAnsi="Times New Roman" w:cs="Times New Roman"/>
                <w:i/>
                <w:w w:val="120"/>
                <w:sz w:val="28"/>
                <w:szCs w:val="28"/>
              </w:rPr>
              <w:t>)</w:t>
            </w:r>
          </w:p>
        </w:tc>
        <w:tc>
          <w:tcPr>
            <w:tcW w:w="854" w:type="dxa"/>
          </w:tcPr>
          <w:p w:rsidR="0002580B" w:rsidRPr="00D13335" w:rsidRDefault="0002580B" w:rsidP="00D13335">
            <w:pPr>
              <w:spacing w:before="45"/>
              <w:ind w:left="169" w:right="246"/>
              <w:jc w:val="both"/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</w:pPr>
          </w:p>
        </w:tc>
        <w:tc>
          <w:tcPr>
            <w:tcW w:w="3401" w:type="dxa"/>
          </w:tcPr>
          <w:p w:rsidR="0002580B" w:rsidRPr="00D13335" w:rsidRDefault="0002580B" w:rsidP="00D13335">
            <w:pPr>
              <w:spacing w:before="45"/>
              <w:ind w:left="169" w:right="246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Труд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как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самореализация,</w:t>
            </w:r>
            <w:r w:rsidRPr="00D13335">
              <w:rPr>
                <w:rFonts w:ascii="Times New Roman" w:eastAsia="Cambria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как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вклад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в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общество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Рассказ о своей будущей профес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сии</w:t>
            </w:r>
          </w:p>
        </w:tc>
        <w:tc>
          <w:tcPr>
            <w:tcW w:w="3543" w:type="dxa"/>
          </w:tcPr>
          <w:p w:rsidR="0002580B" w:rsidRPr="00D13335" w:rsidRDefault="0002580B" w:rsidP="00D13335">
            <w:pPr>
              <w:spacing w:before="45"/>
              <w:ind w:left="168" w:right="275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Обосновывать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какие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духовно-нрав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ственные</w:t>
            </w:r>
            <w:r w:rsidRPr="00D13335">
              <w:rPr>
                <w:rFonts w:ascii="Times New Roman" w:eastAsia="Cambria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качества</w:t>
            </w:r>
            <w:r w:rsidRPr="00D13335">
              <w:rPr>
                <w:rFonts w:ascii="Times New Roman" w:eastAsia="Cambria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нужны</w:t>
            </w:r>
            <w:r w:rsidRPr="00D13335">
              <w:rPr>
                <w:rFonts w:ascii="Times New Roman" w:eastAsia="Cambria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для</w:t>
            </w:r>
            <w:r w:rsidRPr="00D13335">
              <w:rPr>
                <w:rFonts w:ascii="Times New Roman" w:eastAsia="Cambria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выбра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н-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ной</w:t>
            </w:r>
            <w:r w:rsidRPr="00D13335">
              <w:rPr>
                <w:rFonts w:ascii="Times New Roman" w:eastAsia="Cambria" w:hAnsi="Times New Roman" w:cs="Times New Roman"/>
                <w:spacing w:val="14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профессии</w:t>
            </w:r>
            <w:r w:rsidRPr="00D13335">
              <w:rPr>
                <w:rFonts w:ascii="Times New Roman" w:eastAsia="Cambria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.</w:t>
            </w:r>
          </w:p>
          <w:p w:rsidR="0002580B" w:rsidRPr="00D13335" w:rsidRDefault="0002580B" w:rsidP="00D13335">
            <w:pPr>
              <w:spacing w:before="2"/>
              <w:ind w:left="168" w:right="23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spacing w:val="-3"/>
                <w:w w:val="110"/>
                <w:sz w:val="28"/>
                <w:szCs w:val="28"/>
                <w:lang w:val="ru-RU"/>
              </w:rPr>
              <w:t xml:space="preserve">Работать </w:t>
            </w:r>
            <w:r w:rsidRPr="00D13335">
              <w:rPr>
                <w:rFonts w:ascii="Times New Roman" w:eastAsia="Cambria" w:hAnsi="Times New Roman" w:cs="Times New Roman"/>
                <w:spacing w:val="-3"/>
                <w:w w:val="110"/>
                <w:sz w:val="28"/>
                <w:szCs w:val="28"/>
                <w:lang w:val="ru-RU"/>
              </w:rPr>
              <w:t xml:space="preserve">с научно-популярной </w:t>
            </w:r>
            <w:r w:rsidRPr="00D13335">
              <w:rPr>
                <w:rFonts w:ascii="Times New Roman" w:eastAsia="Cambria" w:hAnsi="Times New Roman" w:cs="Times New Roman"/>
                <w:spacing w:val="-2"/>
                <w:w w:val="110"/>
                <w:sz w:val="28"/>
                <w:szCs w:val="28"/>
                <w:lang w:val="ru-RU"/>
              </w:rPr>
              <w:t>лите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15"/>
                <w:sz w:val="28"/>
                <w:szCs w:val="28"/>
                <w:lang w:val="ru-RU"/>
              </w:rPr>
              <w:t>ратурой,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>анализировать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несколько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источников,</w:t>
            </w:r>
            <w:r w:rsidRPr="00D13335">
              <w:rPr>
                <w:rFonts w:ascii="Times New Roman" w:eastAsia="Cambria" w:hAnsi="Times New Roman" w:cs="Times New Roman"/>
                <w:spacing w:val="38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lastRenderedPageBreak/>
              <w:t>разграничивать</w:t>
            </w:r>
            <w:r w:rsidRPr="00D13335">
              <w:rPr>
                <w:rFonts w:ascii="Times New Roman" w:eastAsia="Cambria" w:hAnsi="Times New Roman" w:cs="Times New Roman"/>
                <w:i/>
                <w:spacing w:val="-7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понятия</w:t>
            </w:r>
          </w:p>
        </w:tc>
      </w:tr>
      <w:tr w:rsidR="0002580B" w:rsidRPr="00D13335" w:rsidTr="00870D61">
        <w:trPr>
          <w:trHeight w:val="325"/>
        </w:trPr>
        <w:tc>
          <w:tcPr>
            <w:tcW w:w="10632" w:type="dxa"/>
            <w:gridSpan w:val="8"/>
            <w:tcBorders>
              <w:top w:val="single" w:sz="6" w:space="0" w:color="000000"/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48"/>
              <w:ind w:left="2086" w:right="2226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b/>
                <w:w w:val="90"/>
                <w:sz w:val="28"/>
                <w:szCs w:val="28"/>
                <w:lang w:val="ru-RU"/>
              </w:rPr>
              <w:lastRenderedPageBreak/>
              <w:t>Тематический</w:t>
            </w:r>
            <w:r w:rsidRPr="00D13335">
              <w:rPr>
                <w:rFonts w:ascii="Times New Roman" w:eastAsia="Cambria" w:hAnsi="Times New Roman" w:cs="Times New Roman"/>
                <w:b/>
                <w:spacing w:val="8"/>
                <w:w w:val="9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b/>
                <w:w w:val="90"/>
                <w:sz w:val="28"/>
                <w:szCs w:val="28"/>
                <w:lang w:val="ru-RU"/>
              </w:rPr>
              <w:t>блок</w:t>
            </w:r>
            <w:r w:rsidRPr="00D13335">
              <w:rPr>
                <w:rFonts w:ascii="Times New Roman" w:eastAsia="Cambria" w:hAnsi="Times New Roman" w:cs="Times New Roman"/>
                <w:b/>
                <w:spacing w:val="8"/>
                <w:w w:val="9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b/>
                <w:w w:val="90"/>
                <w:sz w:val="28"/>
                <w:szCs w:val="28"/>
                <w:lang w:val="ru-RU"/>
              </w:rPr>
              <w:t>4.</w:t>
            </w:r>
            <w:r w:rsidRPr="00D13335">
              <w:rPr>
                <w:rFonts w:ascii="Times New Roman" w:eastAsia="Cambria" w:hAnsi="Times New Roman" w:cs="Times New Roman"/>
                <w:b/>
                <w:spacing w:val="9"/>
                <w:w w:val="9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b/>
                <w:w w:val="90"/>
                <w:sz w:val="28"/>
                <w:szCs w:val="28"/>
                <w:lang w:val="ru-RU"/>
              </w:rPr>
              <w:t>«Родина</w:t>
            </w:r>
            <w:r w:rsidRPr="00D13335">
              <w:rPr>
                <w:rFonts w:ascii="Times New Roman" w:eastAsia="Cambria" w:hAnsi="Times New Roman" w:cs="Times New Roman"/>
                <w:b/>
                <w:spacing w:val="8"/>
                <w:w w:val="9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b/>
                <w:w w:val="90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b/>
                <w:spacing w:val="8"/>
                <w:w w:val="9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b/>
                <w:w w:val="90"/>
                <w:sz w:val="28"/>
                <w:szCs w:val="28"/>
                <w:lang w:val="ru-RU"/>
              </w:rPr>
              <w:t>патриотизм»</w:t>
            </w:r>
          </w:p>
        </w:tc>
      </w:tr>
      <w:tr w:rsidR="0002580B" w:rsidRPr="00D13335" w:rsidTr="00870D61">
        <w:trPr>
          <w:trHeight w:val="1208"/>
        </w:trPr>
        <w:tc>
          <w:tcPr>
            <w:tcW w:w="453" w:type="dxa"/>
            <w:gridSpan w:val="3"/>
            <w:tcBorders>
              <w:left w:val="single" w:sz="6" w:space="0" w:color="000000"/>
            </w:tcBorders>
          </w:tcPr>
          <w:p w:rsidR="0002580B" w:rsidRPr="00D13335" w:rsidRDefault="0002580B" w:rsidP="00D13335">
            <w:pPr>
              <w:spacing w:before="42"/>
              <w:ind w:left="87" w:right="87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25</w:t>
            </w:r>
          </w:p>
        </w:tc>
        <w:tc>
          <w:tcPr>
            <w:tcW w:w="2381" w:type="dxa"/>
            <w:gridSpan w:val="2"/>
          </w:tcPr>
          <w:p w:rsidR="0002580B" w:rsidRPr="00D13335" w:rsidRDefault="0002580B" w:rsidP="00D13335">
            <w:pPr>
              <w:spacing w:before="42"/>
              <w:ind w:left="169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Гражданин</w:t>
            </w:r>
            <w:proofErr w:type="spellEnd"/>
          </w:p>
        </w:tc>
        <w:tc>
          <w:tcPr>
            <w:tcW w:w="854" w:type="dxa"/>
          </w:tcPr>
          <w:p w:rsidR="0002580B" w:rsidRPr="00D13335" w:rsidRDefault="0002580B" w:rsidP="00D13335">
            <w:pPr>
              <w:spacing w:before="42"/>
              <w:ind w:left="169" w:right="245"/>
              <w:jc w:val="both"/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</w:pPr>
          </w:p>
        </w:tc>
        <w:tc>
          <w:tcPr>
            <w:tcW w:w="3401" w:type="dxa"/>
          </w:tcPr>
          <w:p w:rsidR="0002580B" w:rsidRPr="00D13335" w:rsidRDefault="0002580B" w:rsidP="00D13335">
            <w:pPr>
              <w:spacing w:before="42"/>
              <w:ind w:left="169" w:right="245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Родина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гражданство,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их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>взаимосвязь</w:t>
            </w:r>
            <w:proofErr w:type="gramStart"/>
            <w:r w:rsidRPr="00D13335">
              <w:rPr>
                <w:rFonts w:ascii="Times New Roman" w:eastAsia="Cambria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.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Что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делает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че-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ловека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гражданином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Нрав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-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spacing w:val="-1"/>
                <w:w w:val="105"/>
                <w:sz w:val="28"/>
                <w:szCs w:val="28"/>
              </w:rPr>
              <w:t>ственные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-1"/>
                <w:w w:val="105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spacing w:val="-1"/>
                <w:w w:val="105"/>
                <w:sz w:val="28"/>
                <w:szCs w:val="28"/>
              </w:rPr>
              <w:t>качества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-1"/>
                <w:w w:val="105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гражданина</w:t>
            </w:r>
            <w:proofErr w:type="spellEnd"/>
          </w:p>
        </w:tc>
        <w:tc>
          <w:tcPr>
            <w:tcW w:w="3543" w:type="dxa"/>
          </w:tcPr>
          <w:p w:rsidR="0002580B" w:rsidRPr="00D13335" w:rsidRDefault="0002580B" w:rsidP="00D13335">
            <w:pPr>
              <w:spacing w:before="42"/>
              <w:ind w:left="168" w:right="264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Характеризовать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понятия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«Род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и-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 xml:space="preserve">на», «гражданство»;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 xml:space="preserve">понимать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духов</w:t>
            </w:r>
            <w:r w:rsidRPr="00D13335">
              <w:rPr>
                <w:rFonts w:ascii="Times New Roman" w:eastAsia="Cambria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но-нравственный </w:t>
            </w:r>
            <w:r w:rsidRPr="00D13335">
              <w:rPr>
                <w:rFonts w:ascii="Times New Roman" w:eastAsia="Cambria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смысл патриотизма .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</w:rPr>
              <w:t>Слушать</w:t>
            </w:r>
            <w:proofErr w:type="spellEnd"/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объяснения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учителя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 xml:space="preserve">, </w:t>
            </w:r>
            <w:proofErr w:type="spellStart"/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</w:rPr>
              <w:t>работать</w:t>
            </w:r>
            <w:proofErr w:type="spellEnd"/>
            <w:r w:rsidRPr="00D13335">
              <w:rPr>
                <w:rFonts w:ascii="Times New Roman" w:eastAsia="Cambria" w:hAnsi="Times New Roman" w:cs="Times New Roman"/>
                <w:i/>
                <w:spacing w:val="21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с</w:t>
            </w:r>
            <w:r w:rsidRPr="00D13335">
              <w:rPr>
                <w:rFonts w:ascii="Times New Roman" w:eastAsia="Cambria" w:hAnsi="Times New Roman" w:cs="Times New Roman"/>
                <w:spacing w:val="10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текстом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9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учебника</w:t>
            </w:r>
            <w:proofErr w:type="spellEnd"/>
          </w:p>
        </w:tc>
      </w:tr>
      <w:tr w:rsidR="0002580B" w:rsidRPr="00D13335" w:rsidTr="00870D61">
        <w:trPr>
          <w:trHeight w:val="1208"/>
        </w:trPr>
        <w:tc>
          <w:tcPr>
            <w:tcW w:w="453" w:type="dxa"/>
            <w:gridSpan w:val="3"/>
            <w:tcBorders>
              <w:left w:val="single" w:sz="6" w:space="0" w:color="000000"/>
            </w:tcBorders>
          </w:tcPr>
          <w:p w:rsidR="0002580B" w:rsidRPr="00D13335" w:rsidRDefault="0002580B" w:rsidP="00D13335">
            <w:pPr>
              <w:spacing w:before="44"/>
              <w:ind w:left="87" w:right="87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26</w:t>
            </w:r>
          </w:p>
        </w:tc>
        <w:tc>
          <w:tcPr>
            <w:tcW w:w="2381" w:type="dxa"/>
            <w:gridSpan w:val="2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44"/>
              <w:ind w:left="169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Патриотизм</w:t>
            </w:r>
            <w:proofErr w:type="spellEnd"/>
          </w:p>
        </w:tc>
        <w:tc>
          <w:tcPr>
            <w:tcW w:w="854" w:type="dxa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44"/>
              <w:ind w:left="169" w:right="249"/>
              <w:jc w:val="both"/>
              <w:rPr>
                <w:rFonts w:ascii="Times New Roman" w:eastAsia="Cambria" w:hAnsi="Times New Roman" w:cs="Times New Roman"/>
                <w:spacing w:val="-3"/>
                <w:w w:val="105"/>
                <w:sz w:val="28"/>
                <w:szCs w:val="28"/>
              </w:rPr>
            </w:pPr>
          </w:p>
        </w:tc>
        <w:tc>
          <w:tcPr>
            <w:tcW w:w="3401" w:type="dxa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44"/>
              <w:ind w:left="169" w:right="249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>Патриотизм</w:t>
            </w:r>
            <w:proofErr w:type="gramStart"/>
            <w:r w:rsidRPr="00D13335">
              <w:rPr>
                <w:rFonts w:ascii="Times New Roman" w:eastAsia="Cambria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Толерантность </w:t>
            </w:r>
            <w:r w:rsidRPr="00D13335">
              <w:rPr>
                <w:rFonts w:ascii="Times New Roman" w:eastAsia="Cambria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.</w:t>
            </w:r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Уважение</w:t>
            </w:r>
            <w:r w:rsidRPr="00D13335">
              <w:rPr>
                <w:rFonts w:ascii="Times New Roman" w:eastAsia="Cambria" w:hAnsi="Times New Roman" w:cs="Times New Roman"/>
                <w:spacing w:val="34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</w:t>
            </w:r>
            <w:r w:rsidRPr="00D13335">
              <w:rPr>
                <w:rFonts w:ascii="Times New Roman" w:eastAsia="Cambria" w:hAnsi="Times New Roman" w:cs="Times New Roman"/>
                <w:spacing w:val="33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другим</w:t>
            </w:r>
            <w:r w:rsidRPr="00D13335">
              <w:rPr>
                <w:rFonts w:ascii="Times New Roman" w:eastAsia="Cambria" w:hAnsi="Times New Roman" w:cs="Times New Roman"/>
                <w:spacing w:val="34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народам</w:t>
            </w:r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их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истории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Важность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патриотизма</w:t>
            </w:r>
            <w:proofErr w:type="spellEnd"/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44"/>
              <w:ind w:left="168" w:right="267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Приводить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примеры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патриотизма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>истории</w:t>
            </w:r>
            <w:r w:rsidRPr="00D13335">
              <w:rPr>
                <w:rFonts w:ascii="Times New Roman" w:eastAsia="Cambria" w:hAnsi="Times New Roman" w:cs="Times New Roman"/>
                <w:spacing w:val="15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6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15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>современном</w:t>
            </w:r>
            <w:r w:rsidRPr="00D13335">
              <w:rPr>
                <w:rFonts w:ascii="Times New Roman" w:eastAsia="Cambria" w:hAnsi="Times New Roman" w:cs="Times New Roman"/>
                <w:spacing w:val="16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>обществе</w:t>
            </w:r>
            <w:proofErr w:type="gramStart"/>
            <w:r w:rsidRPr="00D13335">
              <w:rPr>
                <w:rFonts w:ascii="Times New Roman" w:eastAsia="Cambria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>.</w:t>
            </w:r>
            <w:proofErr w:type="gramEnd"/>
          </w:p>
          <w:p w:rsidR="0002580B" w:rsidRPr="00D13335" w:rsidRDefault="0002580B" w:rsidP="00D13335">
            <w:pPr>
              <w:spacing w:before="1"/>
              <w:ind w:left="168" w:right="275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Слушат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 xml:space="preserve">ь объяснения учителя,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работать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учебником,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рефлексировать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собственный</w:t>
            </w:r>
            <w:r w:rsidRPr="00D13335">
              <w:rPr>
                <w:rFonts w:ascii="Times New Roman" w:eastAsia="Cambria" w:hAnsi="Times New Roman" w:cs="Times New Roman"/>
                <w:spacing w:val="9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опыт</w:t>
            </w:r>
          </w:p>
        </w:tc>
      </w:tr>
      <w:tr w:rsidR="00870D61" w:rsidRPr="00D13335" w:rsidTr="00870D61">
        <w:trPr>
          <w:trHeight w:val="1205"/>
        </w:trPr>
        <w:tc>
          <w:tcPr>
            <w:tcW w:w="453" w:type="dxa"/>
            <w:gridSpan w:val="3"/>
            <w:tcBorders>
              <w:left w:val="single" w:sz="6" w:space="0" w:color="000000"/>
              <w:bottom w:val="nil"/>
            </w:tcBorders>
          </w:tcPr>
          <w:p w:rsidR="00870D61" w:rsidRPr="00D13335" w:rsidRDefault="00870D61" w:rsidP="00D13335">
            <w:pPr>
              <w:spacing w:before="41"/>
              <w:ind w:left="87" w:right="87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27</w:t>
            </w:r>
          </w:p>
        </w:tc>
        <w:tc>
          <w:tcPr>
            <w:tcW w:w="2381" w:type="dxa"/>
            <w:gridSpan w:val="2"/>
            <w:tcBorders>
              <w:top w:val="single" w:sz="6" w:space="0" w:color="000000"/>
              <w:bottom w:val="nil"/>
              <w:right w:val="single" w:sz="4" w:space="0" w:color="auto"/>
            </w:tcBorders>
          </w:tcPr>
          <w:p w:rsidR="00870D61" w:rsidRPr="00D13335" w:rsidRDefault="00870D61" w:rsidP="00D13335">
            <w:pPr>
              <w:spacing w:before="41"/>
              <w:ind w:left="169" w:right="237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spacing w:val="-2"/>
                <w:w w:val="110"/>
                <w:sz w:val="28"/>
                <w:szCs w:val="28"/>
                <w:lang w:val="ru-RU"/>
              </w:rPr>
              <w:t>Защита</w:t>
            </w:r>
            <w:r w:rsidRPr="00D13335">
              <w:rPr>
                <w:rFonts w:ascii="Times New Roman" w:eastAsia="Cambria" w:hAnsi="Times New Roman" w:cs="Times New Roman"/>
                <w:spacing w:val="-7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2"/>
                <w:w w:val="110"/>
                <w:sz w:val="28"/>
                <w:szCs w:val="28"/>
                <w:lang w:val="ru-RU"/>
              </w:rPr>
              <w:t>Родины:</w:t>
            </w:r>
            <w:r w:rsidRPr="00D13335">
              <w:rPr>
                <w:rFonts w:ascii="Times New Roman" w:eastAsia="Cambria" w:hAnsi="Times New Roman" w:cs="Times New Roman"/>
                <w:spacing w:val="-6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2"/>
                <w:w w:val="110"/>
                <w:sz w:val="28"/>
                <w:szCs w:val="28"/>
                <w:lang w:val="ru-RU"/>
              </w:rPr>
              <w:t>подвиг</w:t>
            </w:r>
            <w:r w:rsidRPr="00D13335">
              <w:rPr>
                <w:rFonts w:ascii="Times New Roman" w:eastAsia="Cambria" w:hAnsi="Times New Roman" w:cs="Times New Roman"/>
                <w:spacing w:val="-7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t xml:space="preserve">или </w:t>
            </w:r>
            <w:r w:rsidRPr="00D13335">
              <w:rPr>
                <w:rFonts w:ascii="Times New Roman" w:eastAsia="Cambria" w:hAnsi="Times New Roman" w:cs="Times New Roman"/>
                <w:spacing w:val="-40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долг?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870D61" w:rsidRPr="00D13335" w:rsidRDefault="00870D61" w:rsidP="00D13335">
            <w:pPr>
              <w:spacing w:before="41"/>
              <w:ind w:left="169" w:right="246"/>
              <w:jc w:val="both"/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4" w:space="0" w:color="auto"/>
              <w:bottom w:val="nil"/>
            </w:tcBorders>
          </w:tcPr>
          <w:p w:rsidR="00870D61" w:rsidRPr="00D13335" w:rsidRDefault="00870D61" w:rsidP="00D13335">
            <w:pPr>
              <w:spacing w:before="41"/>
              <w:ind w:left="169" w:right="246"/>
              <w:jc w:val="both"/>
              <w:rPr>
                <w:rFonts w:ascii="Times New Roman" w:eastAsia="Cambria" w:hAnsi="Times New Roman" w:cs="Times New Roman"/>
                <w:spacing w:val="-2"/>
                <w:w w:val="105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Война и мир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Роль знания в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защите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Родины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Долг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граж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-</w:t>
            </w:r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>данина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перед обществом </w:t>
            </w:r>
            <w:r w:rsidRPr="00D13335">
              <w:rPr>
                <w:rFonts w:ascii="Times New Roman" w:eastAsia="Cambria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. </w:t>
            </w:r>
          </w:p>
          <w:p w:rsidR="00870D61" w:rsidRPr="00D13335" w:rsidRDefault="00870D61" w:rsidP="00D13335">
            <w:pPr>
              <w:spacing w:before="41"/>
              <w:ind w:left="169" w:right="246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spacing w:val="-2"/>
                <w:w w:val="105"/>
                <w:sz w:val="28"/>
                <w:szCs w:val="28"/>
              </w:rPr>
              <w:t>Во</w:t>
            </w:r>
            <w:r w:rsidRPr="00D13335">
              <w:rPr>
                <w:rFonts w:ascii="Times New Roman" w:eastAsia="Cambria" w:hAnsi="Times New Roman" w:cs="Times New Roman"/>
                <w:spacing w:val="-3"/>
                <w:w w:val="105"/>
                <w:sz w:val="28"/>
                <w:szCs w:val="28"/>
              </w:rPr>
              <w:t>енные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-2"/>
                <w:w w:val="105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13335">
              <w:rPr>
                <w:rFonts w:ascii="Times New Roman" w:eastAsia="Cambria" w:hAnsi="Times New Roman" w:cs="Times New Roman"/>
                <w:spacing w:val="-2"/>
                <w:w w:val="105"/>
                <w:sz w:val="28"/>
                <w:szCs w:val="28"/>
              </w:rPr>
              <w:t>подвиги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-2"/>
                <w:w w:val="105"/>
                <w:sz w:val="28"/>
                <w:szCs w:val="28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-1"/>
                <w:w w:val="105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13335">
              <w:rPr>
                <w:rFonts w:ascii="Times New Roman" w:eastAsia="Cambria" w:hAnsi="Times New Roman" w:cs="Times New Roman"/>
                <w:spacing w:val="-2"/>
                <w:w w:val="105"/>
                <w:sz w:val="28"/>
                <w:szCs w:val="28"/>
              </w:rPr>
              <w:t>Честь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-2"/>
                <w:w w:val="105"/>
                <w:sz w:val="28"/>
                <w:szCs w:val="28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-1"/>
                <w:w w:val="105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spacing w:val="-2"/>
                <w:w w:val="105"/>
                <w:sz w:val="28"/>
                <w:szCs w:val="28"/>
              </w:rPr>
              <w:t>До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блесть</w:t>
            </w:r>
            <w:proofErr w:type="spellEnd"/>
          </w:p>
        </w:tc>
        <w:tc>
          <w:tcPr>
            <w:tcW w:w="3543" w:type="dxa"/>
            <w:vMerge w:val="restart"/>
            <w:tcBorders>
              <w:top w:val="single" w:sz="6" w:space="0" w:color="000000"/>
            </w:tcBorders>
          </w:tcPr>
          <w:p w:rsidR="00870D61" w:rsidRPr="00D13335" w:rsidRDefault="00870D61" w:rsidP="00D13335">
            <w:pPr>
              <w:spacing w:before="41"/>
              <w:ind w:left="168" w:right="275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 xml:space="preserve">Характеризовать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важность сохране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ния</w:t>
            </w:r>
            <w:r w:rsidRPr="00D13335">
              <w:rPr>
                <w:rFonts w:ascii="Times New Roman" w:eastAsia="Cambria" w:hAnsi="Times New Roman" w:cs="Times New Roman"/>
                <w:spacing w:val="15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мира</w:t>
            </w:r>
            <w:r w:rsidRPr="00D13335">
              <w:rPr>
                <w:rFonts w:ascii="Times New Roman" w:eastAsia="Cambria" w:hAnsi="Times New Roman" w:cs="Times New Roman"/>
                <w:spacing w:val="15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5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согласия</w:t>
            </w:r>
            <w:proofErr w:type="gramStart"/>
            <w:r w:rsidRPr="00D13335">
              <w:rPr>
                <w:rFonts w:ascii="Times New Roman" w:eastAsia="Cambria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.</w:t>
            </w:r>
            <w:proofErr w:type="gramEnd"/>
          </w:p>
          <w:p w:rsidR="00870D61" w:rsidRPr="00D13335" w:rsidRDefault="00870D61" w:rsidP="00D13335">
            <w:pPr>
              <w:spacing w:before="1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Приводить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примеры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военных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подви</w:t>
            </w:r>
            <w:r w:rsidRPr="00D13335">
              <w:rPr>
                <w:rFonts w:ascii="Times New Roman" w:eastAsia="Cambria" w:hAnsi="Times New Roman" w:cs="Times New Roman"/>
                <w:spacing w:val="-2"/>
                <w:w w:val="110"/>
                <w:sz w:val="28"/>
                <w:szCs w:val="28"/>
                <w:lang w:val="ru-RU"/>
              </w:rPr>
              <w:t xml:space="preserve">гов; </w:t>
            </w:r>
            <w:r w:rsidRPr="00D13335">
              <w:rPr>
                <w:rFonts w:ascii="Times New Roman" w:eastAsia="Cambria" w:hAnsi="Times New Roman" w:cs="Times New Roman"/>
                <w:i/>
                <w:spacing w:val="-2"/>
                <w:w w:val="110"/>
                <w:sz w:val="28"/>
                <w:szCs w:val="28"/>
                <w:lang w:val="ru-RU"/>
              </w:rPr>
              <w:t xml:space="preserve">понимать </w:t>
            </w:r>
            <w:r w:rsidRPr="00D13335">
              <w:rPr>
                <w:rFonts w:ascii="Times New Roman" w:eastAsia="Cambria" w:hAnsi="Times New Roman" w:cs="Times New Roman"/>
                <w:spacing w:val="-2"/>
                <w:w w:val="110"/>
                <w:sz w:val="28"/>
                <w:szCs w:val="28"/>
                <w:lang w:val="ru-RU"/>
              </w:rPr>
              <w:t xml:space="preserve">особенности 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t>защиты че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сти</w:t>
            </w:r>
            <w:r w:rsidRPr="00D13335">
              <w:rPr>
                <w:rFonts w:ascii="Times New Roman" w:eastAsia="Cambria" w:hAnsi="Times New Roman" w:cs="Times New Roman"/>
                <w:spacing w:val="15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Родины</w:t>
            </w:r>
            <w:r w:rsidRPr="00D13335">
              <w:rPr>
                <w:rFonts w:ascii="Times New Roman" w:eastAsia="Cambria" w:hAnsi="Times New Roman" w:cs="Times New Roman"/>
                <w:spacing w:val="15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15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спорте,</w:t>
            </w:r>
            <w:r w:rsidRPr="00D13335">
              <w:rPr>
                <w:rFonts w:ascii="Times New Roman" w:eastAsia="Cambria" w:hAnsi="Times New Roman" w:cs="Times New Roman"/>
                <w:spacing w:val="15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науке,</w:t>
            </w:r>
            <w:r w:rsidRPr="00D13335">
              <w:rPr>
                <w:rFonts w:ascii="Times New Roman" w:eastAsia="Cambria" w:hAnsi="Times New Roman" w:cs="Times New Roman"/>
                <w:spacing w:val="15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культуре</w:t>
            </w:r>
            <w:proofErr w:type="gramStart"/>
            <w:r w:rsidRPr="00D13335">
              <w:rPr>
                <w:rFonts w:ascii="Times New Roman" w:eastAsia="Cambria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.</w:t>
            </w:r>
            <w:proofErr w:type="gramEnd"/>
          </w:p>
          <w:p w:rsidR="00870D61" w:rsidRPr="00870D61" w:rsidRDefault="00870D61" w:rsidP="00D13335">
            <w:pPr>
              <w:spacing w:before="108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870D61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 xml:space="preserve">Слушать </w:t>
            </w:r>
            <w:r w:rsidRPr="00870D61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 xml:space="preserve">объяснения учителя, </w:t>
            </w:r>
            <w:r w:rsidRPr="00870D61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 xml:space="preserve">работать </w:t>
            </w:r>
            <w:r w:rsidRPr="00870D61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 xml:space="preserve">с учебником, </w:t>
            </w:r>
            <w:r w:rsidRPr="00870D61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 xml:space="preserve">смотреть </w:t>
            </w:r>
            <w:r w:rsidRPr="00870D61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 xml:space="preserve">и </w:t>
            </w:r>
            <w:r w:rsidRPr="00870D61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>анализировать</w:t>
            </w:r>
            <w:r w:rsidRPr="00870D61">
              <w:rPr>
                <w:rFonts w:ascii="Times New Roman" w:eastAsia="Cambria" w:hAnsi="Times New Roman" w:cs="Times New Roman"/>
                <w:i/>
                <w:spacing w:val="8"/>
                <w:w w:val="115"/>
                <w:sz w:val="28"/>
                <w:szCs w:val="28"/>
                <w:lang w:val="ru-RU"/>
              </w:rPr>
              <w:t xml:space="preserve"> </w:t>
            </w:r>
            <w:r w:rsidRPr="00870D61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учебные</w:t>
            </w:r>
            <w:r w:rsidRPr="00870D61">
              <w:rPr>
                <w:rFonts w:ascii="Times New Roman" w:eastAsia="Cambria" w:hAnsi="Times New Roman" w:cs="Times New Roman"/>
                <w:spacing w:val="16"/>
                <w:w w:val="115"/>
                <w:sz w:val="28"/>
                <w:szCs w:val="28"/>
                <w:lang w:val="ru-RU"/>
              </w:rPr>
              <w:t xml:space="preserve"> </w:t>
            </w:r>
            <w:r w:rsidRPr="00870D61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фильмы</w:t>
            </w:r>
          </w:p>
        </w:tc>
      </w:tr>
      <w:tr w:rsidR="00870D61" w:rsidRPr="00D13335" w:rsidTr="00870D61">
        <w:trPr>
          <w:trHeight w:val="940"/>
        </w:trPr>
        <w:tc>
          <w:tcPr>
            <w:tcW w:w="425" w:type="dxa"/>
            <w:gridSpan w:val="2"/>
            <w:tcBorders>
              <w:top w:val="nil"/>
            </w:tcBorders>
          </w:tcPr>
          <w:p w:rsidR="00870D61" w:rsidRPr="00D13335" w:rsidRDefault="00870D61" w:rsidP="00D13335">
            <w:pPr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gridSpan w:val="3"/>
            <w:tcBorders>
              <w:top w:val="nil"/>
              <w:right w:val="single" w:sz="4" w:space="0" w:color="auto"/>
            </w:tcBorders>
          </w:tcPr>
          <w:p w:rsidR="00870D61" w:rsidRPr="00D13335" w:rsidRDefault="00870D61" w:rsidP="00D13335">
            <w:pPr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70D61" w:rsidRPr="0030225B" w:rsidRDefault="00870D61" w:rsidP="00D13335">
            <w:pPr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auto"/>
            </w:tcBorders>
          </w:tcPr>
          <w:p w:rsidR="00870D61" w:rsidRPr="0030225B" w:rsidRDefault="00870D61" w:rsidP="00D13335">
            <w:pPr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43" w:type="dxa"/>
            <w:vMerge/>
          </w:tcPr>
          <w:p w:rsidR="00870D61" w:rsidRPr="00D13335" w:rsidRDefault="00870D61" w:rsidP="00D13335">
            <w:pPr>
              <w:spacing w:before="108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2580B" w:rsidRPr="00D13335" w:rsidTr="00870D61">
        <w:trPr>
          <w:trHeight w:val="2260"/>
        </w:trPr>
        <w:tc>
          <w:tcPr>
            <w:tcW w:w="425" w:type="dxa"/>
            <w:gridSpan w:val="2"/>
            <w:tcBorders>
              <w:left w:val="single" w:sz="6" w:space="0" w:color="000000"/>
            </w:tcBorders>
          </w:tcPr>
          <w:p w:rsidR="0002580B" w:rsidRPr="00D13335" w:rsidRDefault="0002580B" w:rsidP="00D13335">
            <w:pPr>
              <w:spacing w:before="107"/>
              <w:ind w:left="91" w:right="84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28</w:t>
            </w:r>
          </w:p>
        </w:tc>
        <w:tc>
          <w:tcPr>
            <w:tcW w:w="2409" w:type="dxa"/>
            <w:gridSpan w:val="3"/>
          </w:tcPr>
          <w:p w:rsidR="0002580B" w:rsidRPr="00D13335" w:rsidRDefault="0002580B" w:rsidP="00D13335">
            <w:pPr>
              <w:spacing w:before="107"/>
              <w:ind w:left="169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13335">
              <w:rPr>
                <w:rFonts w:ascii="Times New Roman" w:eastAsia="Cambria" w:hAnsi="Times New Roman" w:cs="Times New Roman"/>
                <w:sz w:val="28"/>
                <w:szCs w:val="28"/>
              </w:rPr>
              <w:t>Государство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6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02580B" w:rsidRPr="00D13335" w:rsidRDefault="0002580B" w:rsidP="00D13335">
            <w:pPr>
              <w:spacing w:before="9"/>
              <w:ind w:left="169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Россия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7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—</w:t>
            </w:r>
            <w:r w:rsidRPr="00D13335">
              <w:rPr>
                <w:rFonts w:ascii="Times New Roman" w:eastAsia="Cambria" w:hAnsi="Times New Roman" w:cs="Times New Roman"/>
                <w:spacing w:val="17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наша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7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родина</w:t>
            </w:r>
            <w:proofErr w:type="spellEnd"/>
          </w:p>
        </w:tc>
        <w:tc>
          <w:tcPr>
            <w:tcW w:w="854" w:type="dxa"/>
          </w:tcPr>
          <w:p w:rsidR="0002580B" w:rsidRPr="00D13335" w:rsidRDefault="0002580B" w:rsidP="00D13335">
            <w:pPr>
              <w:spacing w:before="107"/>
              <w:ind w:left="169" w:right="159"/>
              <w:jc w:val="both"/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</w:pPr>
          </w:p>
        </w:tc>
        <w:tc>
          <w:tcPr>
            <w:tcW w:w="3401" w:type="dxa"/>
          </w:tcPr>
          <w:p w:rsidR="0002580B" w:rsidRPr="00D13335" w:rsidRDefault="0002580B" w:rsidP="00D13335">
            <w:pPr>
              <w:spacing w:before="107"/>
              <w:ind w:left="169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Государство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объединяющее начало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Социальная сторона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права</w:t>
            </w:r>
            <w:r w:rsidRPr="00D13335">
              <w:rPr>
                <w:rFonts w:ascii="Times New Roman" w:eastAsia="Cambria" w:hAnsi="Times New Roman" w:cs="Times New Roman"/>
                <w:spacing w:val="42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42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государства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Что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такое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закон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Что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такое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Родина?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Что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такое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государство?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lastRenderedPageBreak/>
              <w:t>Необходимость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быть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гражданином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Российская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гражданская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34"/>
                <w:w w:val="105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идентичность</w:t>
            </w:r>
            <w:proofErr w:type="spellEnd"/>
          </w:p>
        </w:tc>
        <w:tc>
          <w:tcPr>
            <w:tcW w:w="3543" w:type="dxa"/>
          </w:tcPr>
          <w:p w:rsidR="0002580B" w:rsidRPr="00D13335" w:rsidRDefault="0002580B" w:rsidP="00D13335">
            <w:pPr>
              <w:spacing w:before="107"/>
              <w:ind w:left="168" w:right="154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lastRenderedPageBreak/>
              <w:t xml:space="preserve">Объяснять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понятие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«государство»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Уметь</w:t>
            </w:r>
            <w:r w:rsidRPr="00D13335">
              <w:rPr>
                <w:rFonts w:ascii="Times New Roman" w:eastAsia="Cambria" w:hAnsi="Times New Roman" w:cs="Times New Roman"/>
                <w:i/>
                <w:spacing w:val="28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выделять</w:t>
            </w:r>
            <w:r w:rsidRPr="00D13335">
              <w:rPr>
                <w:rFonts w:ascii="Times New Roman" w:eastAsia="Cambria" w:hAnsi="Times New Roman" w:cs="Times New Roman"/>
                <w:i/>
                <w:spacing w:val="28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36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характеризовать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основные</w:t>
            </w:r>
            <w:r w:rsidRPr="00D13335">
              <w:rPr>
                <w:rFonts w:ascii="Times New Roman" w:eastAsia="Cambria" w:hAnsi="Times New Roman" w:cs="Times New Roman"/>
                <w:spacing w:val="17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особенности</w:t>
            </w:r>
            <w:r w:rsidRPr="00D13335">
              <w:rPr>
                <w:rFonts w:ascii="Times New Roman" w:eastAsia="Cambria" w:hAnsi="Times New Roman" w:cs="Times New Roman"/>
                <w:spacing w:val="17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Российского</w:t>
            </w:r>
            <w:r w:rsidRPr="00D13335">
              <w:rPr>
                <w:rFonts w:ascii="Times New Roman" w:eastAsia="Cambria" w:hAnsi="Times New Roman" w:cs="Times New Roman"/>
                <w:spacing w:val="17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го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сударства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28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</w:t>
            </w:r>
            <w:r w:rsidRPr="00D13335">
              <w:rPr>
                <w:rFonts w:ascii="Times New Roman" w:eastAsia="Cambria" w:hAnsi="Times New Roman" w:cs="Times New Roman"/>
                <w:spacing w:val="28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опорой</w:t>
            </w:r>
            <w:r w:rsidRPr="00D13335">
              <w:rPr>
                <w:rFonts w:ascii="Times New Roman" w:eastAsia="Cambria" w:hAnsi="Times New Roman" w:cs="Times New Roman"/>
                <w:spacing w:val="29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на</w:t>
            </w:r>
            <w:r w:rsidRPr="00D13335">
              <w:rPr>
                <w:rFonts w:ascii="Times New Roman" w:eastAsia="Cambria" w:hAnsi="Times New Roman" w:cs="Times New Roman"/>
                <w:spacing w:val="28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lastRenderedPageBreak/>
              <w:t>духовно-нрав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ственные</w:t>
            </w:r>
            <w:r w:rsidRPr="00D13335">
              <w:rPr>
                <w:rFonts w:ascii="Times New Roman" w:eastAsia="Cambria" w:hAnsi="Times New Roman" w:cs="Times New Roman"/>
                <w:spacing w:val="22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ценности</w:t>
            </w:r>
            <w:r w:rsidRPr="00D13335">
              <w:rPr>
                <w:rFonts w:ascii="Times New Roman" w:eastAsia="Cambria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.</w:t>
            </w:r>
          </w:p>
          <w:p w:rsidR="0002580B" w:rsidRPr="00D13335" w:rsidRDefault="0002580B" w:rsidP="00D13335">
            <w:pPr>
              <w:spacing w:before="3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Слушать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объяснения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учителя,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 xml:space="preserve">работать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 текстом учебника, с дополн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и-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тельной научно-популярной литерату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рой</w:t>
            </w:r>
          </w:p>
        </w:tc>
      </w:tr>
      <w:tr w:rsidR="0002580B" w:rsidRPr="00D13335" w:rsidTr="00870D61">
        <w:trPr>
          <w:trHeight w:val="1378"/>
        </w:trPr>
        <w:tc>
          <w:tcPr>
            <w:tcW w:w="425" w:type="dxa"/>
            <w:gridSpan w:val="2"/>
            <w:tcBorders>
              <w:left w:val="single" w:sz="6" w:space="0" w:color="000000"/>
            </w:tcBorders>
          </w:tcPr>
          <w:p w:rsidR="0002580B" w:rsidRPr="00D13335" w:rsidRDefault="0002580B" w:rsidP="00D13335">
            <w:pPr>
              <w:spacing w:before="107"/>
              <w:ind w:left="91" w:right="84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lastRenderedPageBreak/>
              <w:t>29</w:t>
            </w:r>
          </w:p>
        </w:tc>
        <w:tc>
          <w:tcPr>
            <w:tcW w:w="2409" w:type="dxa"/>
            <w:gridSpan w:val="3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107"/>
              <w:ind w:left="169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Гражданская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 xml:space="preserve">   </w:t>
            </w:r>
            <w:r w:rsidRPr="00D13335">
              <w:rPr>
                <w:rFonts w:ascii="Times New Roman" w:eastAsia="Cambria" w:hAnsi="Times New Roman" w:cs="Times New Roman"/>
                <w:spacing w:val="18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идентичность</w:t>
            </w:r>
            <w:proofErr w:type="spellEnd"/>
          </w:p>
          <w:p w:rsidR="0002580B" w:rsidRPr="00D13335" w:rsidRDefault="0002580B" w:rsidP="00D13335">
            <w:pPr>
              <w:spacing w:before="12"/>
              <w:ind w:left="169"/>
              <w:rPr>
                <w:rFonts w:ascii="Times New Roman" w:eastAsia="Cambria" w:hAnsi="Times New Roman" w:cs="Times New Roman"/>
                <w:i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20"/>
                <w:sz w:val="28"/>
                <w:szCs w:val="28"/>
              </w:rPr>
              <w:t>(</w:t>
            </w:r>
            <w:proofErr w:type="spellStart"/>
            <w:r w:rsidRPr="00D13335">
              <w:rPr>
                <w:rFonts w:ascii="Times New Roman" w:eastAsia="Cambria" w:hAnsi="Times New Roman" w:cs="Times New Roman"/>
                <w:i/>
                <w:w w:val="120"/>
                <w:sz w:val="28"/>
                <w:szCs w:val="28"/>
              </w:rPr>
              <w:t>практическое</w:t>
            </w:r>
            <w:proofErr w:type="spellEnd"/>
            <w:r w:rsidRPr="00D13335">
              <w:rPr>
                <w:rFonts w:ascii="Times New Roman" w:eastAsia="Cambria" w:hAnsi="Times New Roman" w:cs="Times New Roman"/>
                <w:i/>
                <w:spacing w:val="35"/>
                <w:w w:val="12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i/>
                <w:w w:val="120"/>
                <w:sz w:val="28"/>
                <w:szCs w:val="28"/>
              </w:rPr>
              <w:t>занятие</w:t>
            </w:r>
            <w:proofErr w:type="spellEnd"/>
            <w:r w:rsidRPr="00D13335">
              <w:rPr>
                <w:rFonts w:ascii="Times New Roman" w:eastAsia="Cambria" w:hAnsi="Times New Roman" w:cs="Times New Roman"/>
                <w:i/>
                <w:w w:val="120"/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107"/>
              <w:ind w:left="169" w:right="159"/>
              <w:jc w:val="both"/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</w:pPr>
          </w:p>
        </w:tc>
        <w:tc>
          <w:tcPr>
            <w:tcW w:w="3401" w:type="dxa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107"/>
              <w:ind w:left="169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Какими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качествами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должен</w:t>
            </w:r>
            <w:r w:rsidRPr="00D13335">
              <w:rPr>
                <w:rFonts w:ascii="Times New Roman" w:eastAsia="Cambria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обладать человек как гражда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нин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107"/>
              <w:ind w:left="168" w:right="160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05"/>
                <w:sz w:val="28"/>
                <w:szCs w:val="28"/>
                <w:lang w:val="ru-RU"/>
              </w:rPr>
              <w:t>Обосновать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важность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духовно-нравственных</w:t>
            </w:r>
            <w:r w:rsidRPr="00D13335">
              <w:rPr>
                <w:rFonts w:ascii="Times New Roman" w:eastAsia="Cambria" w:hAnsi="Times New Roman" w:cs="Times New Roman"/>
                <w:spacing w:val="26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качеств</w:t>
            </w:r>
            <w:r w:rsidRPr="00D13335">
              <w:rPr>
                <w:rFonts w:ascii="Times New Roman" w:eastAsia="Cambria" w:hAnsi="Times New Roman" w:cs="Times New Roman"/>
                <w:spacing w:val="27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гражданина</w:t>
            </w:r>
            <w:proofErr w:type="gramStart"/>
            <w:r w:rsidRPr="00D13335">
              <w:rPr>
                <w:rFonts w:ascii="Times New Roman" w:eastAsia="Cambria" w:hAnsi="Times New Roman" w:cs="Times New Roman"/>
                <w:spacing w:val="-6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.</w:t>
            </w:r>
            <w:proofErr w:type="gramEnd"/>
          </w:p>
          <w:p w:rsidR="0002580B" w:rsidRPr="00D13335" w:rsidRDefault="0002580B" w:rsidP="00D13335">
            <w:pPr>
              <w:spacing w:before="1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>Работать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с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источниками,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 xml:space="preserve">определять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 xml:space="preserve">понятия, </w:t>
            </w: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 xml:space="preserve">подготовить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практическую</w:t>
            </w:r>
            <w:r w:rsidRPr="00D13335">
              <w:rPr>
                <w:rFonts w:ascii="Times New Roman" w:eastAsia="Cambria" w:hAnsi="Times New Roman" w:cs="Times New Roman"/>
                <w:spacing w:val="15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работу</w:t>
            </w:r>
          </w:p>
        </w:tc>
      </w:tr>
      <w:tr w:rsidR="0002580B" w:rsidRPr="00D13335" w:rsidTr="00870D61">
        <w:trPr>
          <w:trHeight w:val="1595"/>
        </w:trPr>
        <w:tc>
          <w:tcPr>
            <w:tcW w:w="425" w:type="dxa"/>
            <w:gridSpan w:val="2"/>
            <w:tcBorders>
              <w:left w:val="single" w:sz="6" w:space="0" w:color="000000"/>
            </w:tcBorders>
          </w:tcPr>
          <w:p w:rsidR="0002580B" w:rsidRPr="00D13335" w:rsidRDefault="0002580B" w:rsidP="00D13335">
            <w:pPr>
              <w:spacing w:before="104"/>
              <w:ind w:left="91" w:right="84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30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104"/>
              <w:ind w:left="169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 xml:space="preserve">Моя </w:t>
            </w:r>
            <w:r w:rsidRPr="00D13335">
              <w:rPr>
                <w:rFonts w:ascii="Times New Roman" w:eastAsia="Cambria" w:hAnsi="Times New Roman" w:cs="Times New Roman"/>
                <w:spacing w:val="39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 xml:space="preserve">школа  </w:t>
            </w:r>
            <w:r w:rsidRPr="00D13335">
              <w:rPr>
                <w:rFonts w:ascii="Times New Roman" w:eastAsia="Cambria" w:hAnsi="Times New Roman" w:cs="Times New Roman"/>
                <w:spacing w:val="37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 xml:space="preserve">и  </w:t>
            </w:r>
            <w:r w:rsidRPr="00D13335">
              <w:rPr>
                <w:rFonts w:ascii="Times New Roman" w:eastAsia="Cambria" w:hAnsi="Times New Roman" w:cs="Times New Roman"/>
                <w:spacing w:val="38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 xml:space="preserve">мой  </w:t>
            </w:r>
            <w:r w:rsidRPr="00D13335">
              <w:rPr>
                <w:rFonts w:ascii="Times New Roman" w:eastAsia="Cambria" w:hAnsi="Times New Roman" w:cs="Times New Roman"/>
                <w:spacing w:val="38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класс</w:t>
            </w:r>
          </w:p>
          <w:p w:rsidR="0002580B" w:rsidRPr="00D13335" w:rsidRDefault="0002580B" w:rsidP="00D13335">
            <w:pPr>
              <w:spacing w:before="12"/>
              <w:ind w:left="169"/>
              <w:rPr>
                <w:rFonts w:ascii="Times New Roman" w:eastAsia="Cambria" w:hAnsi="Times New Roman" w:cs="Times New Roman"/>
                <w:i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20"/>
                <w:sz w:val="28"/>
                <w:szCs w:val="28"/>
                <w:lang w:val="ru-RU"/>
              </w:rPr>
              <w:t>(практическое</w:t>
            </w:r>
            <w:r w:rsidRPr="00D13335">
              <w:rPr>
                <w:rFonts w:ascii="Times New Roman" w:eastAsia="Cambria" w:hAnsi="Times New Roman" w:cs="Times New Roman"/>
                <w:i/>
                <w:spacing w:val="35"/>
                <w:w w:val="12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20"/>
                <w:sz w:val="28"/>
                <w:szCs w:val="28"/>
                <w:lang w:val="ru-RU"/>
              </w:rPr>
              <w:t>занятие)</w:t>
            </w:r>
          </w:p>
        </w:tc>
        <w:tc>
          <w:tcPr>
            <w:tcW w:w="854" w:type="dxa"/>
            <w:tcBorders>
              <w:top w:val="single" w:sz="6" w:space="0" w:color="000000"/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104"/>
              <w:ind w:left="169"/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104"/>
              <w:ind w:left="169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Портрет</w:t>
            </w:r>
            <w:r w:rsidRPr="00D13335">
              <w:rPr>
                <w:rFonts w:ascii="Times New Roman" w:eastAsia="Cambria" w:hAnsi="Times New Roman" w:cs="Times New Roman"/>
                <w:spacing w:val="1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школы</w:t>
            </w:r>
            <w:r w:rsidRPr="00D13335">
              <w:rPr>
                <w:rFonts w:ascii="Times New Roman" w:eastAsia="Cambria" w:hAnsi="Times New Roman" w:cs="Times New Roman"/>
                <w:spacing w:val="1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или</w:t>
            </w:r>
            <w:r w:rsidRPr="00D13335">
              <w:rPr>
                <w:rFonts w:ascii="Times New Roman" w:eastAsia="Cambria" w:hAnsi="Times New Roman" w:cs="Times New Roman"/>
                <w:spacing w:val="1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класса</w:t>
            </w:r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через</w:t>
            </w:r>
            <w:r w:rsidRPr="00D13335">
              <w:rPr>
                <w:rFonts w:ascii="Times New Roman" w:eastAsia="Cambria" w:hAnsi="Times New Roman" w:cs="Times New Roman"/>
                <w:spacing w:val="22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добрые</w:t>
            </w:r>
            <w:r w:rsidRPr="00D13335">
              <w:rPr>
                <w:rFonts w:ascii="Times New Roman" w:eastAsia="Cambria" w:hAnsi="Times New Roman" w:cs="Times New Roman"/>
                <w:spacing w:val="22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дела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02580B" w:rsidRPr="00D13335" w:rsidRDefault="0002580B" w:rsidP="00D13335">
            <w:pPr>
              <w:spacing w:before="104"/>
              <w:ind w:left="168" w:right="153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Характеризовать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понятие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«доброе</w:t>
            </w:r>
            <w:r w:rsidRPr="00D13335">
              <w:rPr>
                <w:rFonts w:ascii="Times New Roman" w:eastAsia="Cambria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дело»</w:t>
            </w:r>
            <w:r w:rsidRPr="00D13335">
              <w:rPr>
                <w:rFonts w:ascii="Times New Roman" w:eastAsia="Cambria" w:hAnsi="Times New Roman" w:cs="Times New Roman"/>
                <w:spacing w:val="12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12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контексте</w:t>
            </w:r>
            <w:r w:rsidRPr="00D13335">
              <w:rPr>
                <w:rFonts w:ascii="Times New Roman" w:eastAsia="Cambria" w:hAnsi="Times New Roman" w:cs="Times New Roman"/>
                <w:spacing w:val="13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оценки</w:t>
            </w:r>
            <w:r w:rsidRPr="00D13335">
              <w:rPr>
                <w:rFonts w:ascii="Times New Roman" w:eastAsia="Cambria" w:hAnsi="Times New Roman" w:cs="Times New Roman"/>
                <w:spacing w:val="12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собственных</w:t>
            </w:r>
            <w:r w:rsidRPr="00D13335">
              <w:rPr>
                <w:rFonts w:ascii="Times New Roman" w:eastAsia="Cambria" w:hAnsi="Times New Roman" w:cs="Times New Roman"/>
                <w:spacing w:val="-38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действий,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их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нравственного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начала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</w:rPr>
              <w:t>Работать</w:t>
            </w:r>
            <w:proofErr w:type="spellEnd"/>
            <w:r w:rsidRPr="00D13335">
              <w:rPr>
                <w:rFonts w:ascii="Times New Roman" w:eastAsia="Cambria" w:hAnsi="Times New Roman" w:cs="Times New Roman"/>
                <w:i/>
                <w:spacing w:val="38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с</w:t>
            </w:r>
            <w:r w:rsidRPr="00D13335">
              <w:rPr>
                <w:rFonts w:ascii="Times New Roman" w:eastAsia="Cambria" w:hAnsi="Times New Roman" w:cs="Times New Roman"/>
                <w:spacing w:val="12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источниками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,</w:t>
            </w:r>
            <w:r w:rsidRPr="00D13335">
              <w:rPr>
                <w:rFonts w:ascii="Times New Roman" w:eastAsia="Cambria" w:hAnsi="Times New Roman" w:cs="Times New Roman"/>
                <w:spacing w:val="15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</w:rPr>
              <w:t>определять</w:t>
            </w:r>
            <w:proofErr w:type="spellEnd"/>
            <w:r w:rsidRPr="00D13335">
              <w:rPr>
                <w:rFonts w:ascii="Times New Roman" w:eastAsia="Cambria" w:hAnsi="Times New Roman" w:cs="Times New Roman"/>
                <w:i/>
                <w:spacing w:val="20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понятия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,</w:t>
            </w:r>
            <w:r w:rsidRPr="00D13335">
              <w:rPr>
                <w:rFonts w:ascii="Times New Roman" w:eastAsia="Cambria" w:hAnsi="Times New Roman" w:cs="Times New Roman"/>
                <w:spacing w:val="33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</w:rPr>
              <w:t>подготовить</w:t>
            </w:r>
            <w:proofErr w:type="spellEnd"/>
            <w:r w:rsidRPr="00D13335">
              <w:rPr>
                <w:rFonts w:ascii="Times New Roman" w:eastAsia="Cambria" w:hAnsi="Times New Roman" w:cs="Times New Roman"/>
                <w:i/>
                <w:spacing w:val="20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практическую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9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работу</w:t>
            </w:r>
            <w:proofErr w:type="spellEnd"/>
          </w:p>
        </w:tc>
      </w:tr>
      <w:tr w:rsidR="0002580B" w:rsidRPr="00D13335" w:rsidTr="00870D61">
        <w:trPr>
          <w:trHeight w:val="1261"/>
        </w:trPr>
        <w:tc>
          <w:tcPr>
            <w:tcW w:w="425" w:type="dxa"/>
            <w:gridSpan w:val="2"/>
            <w:tcBorders>
              <w:left w:val="single" w:sz="6" w:space="0" w:color="000000"/>
            </w:tcBorders>
          </w:tcPr>
          <w:p w:rsidR="0002580B" w:rsidRPr="00D13335" w:rsidRDefault="0002580B" w:rsidP="00D13335">
            <w:pPr>
              <w:spacing w:before="79"/>
              <w:ind w:left="91" w:right="84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31</w:t>
            </w:r>
          </w:p>
        </w:tc>
        <w:tc>
          <w:tcPr>
            <w:tcW w:w="2409" w:type="dxa"/>
            <w:gridSpan w:val="3"/>
          </w:tcPr>
          <w:p w:rsidR="0002580B" w:rsidRPr="00D13335" w:rsidRDefault="0002580B" w:rsidP="00D13335">
            <w:pPr>
              <w:spacing w:before="79"/>
              <w:ind w:left="169"/>
              <w:rPr>
                <w:rFonts w:ascii="Times New Roman" w:eastAsia="Cambria" w:hAnsi="Times New Roman" w:cs="Times New Roman"/>
                <w:i/>
                <w:sz w:val="28"/>
                <w:szCs w:val="28"/>
                <w:lang w:val="ru-RU"/>
              </w:rPr>
            </w:pPr>
            <w:proofErr w:type="gramStart"/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Человек</w:t>
            </w:r>
            <w:proofErr w:type="gramEnd"/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:</w:t>
            </w:r>
            <w:r w:rsidRPr="00D13335">
              <w:rPr>
                <w:rFonts w:ascii="Times New Roman" w:eastAsia="Cambria" w:hAnsi="Times New Roman" w:cs="Times New Roman"/>
                <w:spacing w:val="16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какой</w:t>
            </w:r>
            <w:r w:rsidRPr="00D13335">
              <w:rPr>
                <w:rFonts w:ascii="Times New Roman" w:eastAsia="Cambria" w:hAnsi="Times New Roman" w:cs="Times New Roman"/>
                <w:spacing w:val="16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он?</w:t>
            </w:r>
            <w:r w:rsidRPr="00D13335">
              <w:rPr>
                <w:rFonts w:ascii="Times New Roman" w:eastAsia="Cambria" w:hAnsi="Times New Roman" w:cs="Times New Roman"/>
                <w:spacing w:val="16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>(практическое</w:t>
            </w:r>
            <w:r w:rsidRPr="00D13335">
              <w:rPr>
                <w:rFonts w:ascii="Times New Roman" w:eastAsia="Cambria" w:hAnsi="Times New Roman" w:cs="Times New Roman"/>
                <w:i/>
                <w:spacing w:val="20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>занятие)</w:t>
            </w:r>
          </w:p>
        </w:tc>
        <w:tc>
          <w:tcPr>
            <w:tcW w:w="854" w:type="dxa"/>
          </w:tcPr>
          <w:p w:rsidR="0002580B" w:rsidRPr="00D13335" w:rsidRDefault="0002580B" w:rsidP="00D13335">
            <w:pPr>
              <w:spacing w:before="79"/>
              <w:ind w:left="169" w:right="159"/>
              <w:jc w:val="both"/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</w:pPr>
          </w:p>
        </w:tc>
        <w:tc>
          <w:tcPr>
            <w:tcW w:w="3401" w:type="dxa"/>
          </w:tcPr>
          <w:p w:rsidR="0002580B" w:rsidRPr="00D13335" w:rsidRDefault="0002580B" w:rsidP="00D13335">
            <w:pPr>
              <w:spacing w:before="79"/>
              <w:ind w:left="169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Человек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Его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образы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куль-</w:t>
            </w:r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туре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Духовность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нравственность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важнейшие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качества</w:t>
            </w:r>
            <w:r w:rsidRPr="00D13335">
              <w:rPr>
                <w:rFonts w:ascii="Times New Roman" w:eastAsia="Cambria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человека</w:t>
            </w:r>
          </w:p>
        </w:tc>
        <w:tc>
          <w:tcPr>
            <w:tcW w:w="3543" w:type="dxa"/>
          </w:tcPr>
          <w:p w:rsidR="0002580B" w:rsidRPr="00D13335" w:rsidRDefault="0002580B" w:rsidP="00D13335">
            <w:pPr>
              <w:spacing w:before="79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Сформулировать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свой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идеал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 xml:space="preserve">человека,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 xml:space="preserve">назвать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качества, ему присущие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</w:rPr>
              <w:t>Работать</w:t>
            </w:r>
            <w:proofErr w:type="spellEnd"/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с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источниками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,</w:t>
            </w:r>
            <w:r w:rsidRPr="00D13335">
              <w:rPr>
                <w:rFonts w:ascii="Times New Roman" w:eastAsia="Cambria" w:hAnsi="Times New Roman" w:cs="Times New Roman"/>
                <w:spacing w:val="44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</w:rPr>
              <w:t>определять</w:t>
            </w:r>
            <w:proofErr w:type="spellEnd"/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понятия</w:t>
            </w:r>
            <w:proofErr w:type="spellEnd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</w:rPr>
              <w:t>подготовить</w:t>
            </w:r>
            <w:proofErr w:type="spellEnd"/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практическую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19"/>
                <w:w w:val="110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работу</w:t>
            </w:r>
            <w:proofErr w:type="spellEnd"/>
          </w:p>
        </w:tc>
      </w:tr>
      <w:tr w:rsidR="0002580B" w:rsidRPr="00D13335" w:rsidTr="00870D61">
        <w:trPr>
          <w:trHeight w:val="1261"/>
        </w:trPr>
        <w:tc>
          <w:tcPr>
            <w:tcW w:w="425" w:type="dxa"/>
            <w:gridSpan w:val="2"/>
            <w:tcBorders>
              <w:left w:val="single" w:sz="6" w:space="0" w:color="000000"/>
            </w:tcBorders>
          </w:tcPr>
          <w:p w:rsidR="0002580B" w:rsidRPr="00D13335" w:rsidRDefault="0002580B" w:rsidP="00D13335">
            <w:pPr>
              <w:spacing w:before="79"/>
              <w:ind w:left="91" w:right="84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32</w:t>
            </w:r>
          </w:p>
        </w:tc>
        <w:tc>
          <w:tcPr>
            <w:tcW w:w="2409" w:type="dxa"/>
            <w:gridSpan w:val="3"/>
          </w:tcPr>
          <w:p w:rsidR="0002580B" w:rsidRPr="00D13335" w:rsidRDefault="0002580B" w:rsidP="00D13335">
            <w:pPr>
              <w:spacing w:before="79"/>
              <w:ind w:left="169"/>
              <w:rPr>
                <w:rFonts w:ascii="Times New Roman" w:eastAsia="Cambria" w:hAnsi="Times New Roman" w:cs="Times New Roman"/>
                <w:i/>
                <w:sz w:val="28"/>
                <w:szCs w:val="28"/>
              </w:rPr>
            </w:pPr>
            <w:proofErr w:type="spellStart"/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</w:rPr>
              <w:t>Человек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30"/>
                <w:w w:val="11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30"/>
                <w:w w:val="115"/>
                <w:sz w:val="28"/>
                <w:szCs w:val="28"/>
              </w:rPr>
              <w:t xml:space="preserve"> </w:t>
            </w:r>
            <w:proofErr w:type="spellStart"/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</w:rPr>
              <w:t>культура</w:t>
            </w:r>
            <w:proofErr w:type="spellEnd"/>
            <w:r w:rsidRPr="00D13335">
              <w:rPr>
                <w:rFonts w:ascii="Times New Roman" w:eastAsia="Cambria" w:hAnsi="Times New Roman" w:cs="Times New Roman"/>
                <w:spacing w:val="30"/>
                <w:w w:val="11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</w:rPr>
              <w:t>(</w:t>
            </w:r>
            <w:proofErr w:type="spellStart"/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</w:rPr>
              <w:t>проект</w:t>
            </w:r>
            <w:proofErr w:type="spellEnd"/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</w:rPr>
              <w:t>)</w:t>
            </w:r>
          </w:p>
        </w:tc>
        <w:tc>
          <w:tcPr>
            <w:tcW w:w="854" w:type="dxa"/>
          </w:tcPr>
          <w:p w:rsidR="0002580B" w:rsidRPr="00D13335" w:rsidRDefault="0002580B" w:rsidP="00D13335">
            <w:pPr>
              <w:spacing w:before="79"/>
              <w:ind w:left="169" w:right="155"/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</w:pPr>
          </w:p>
        </w:tc>
        <w:tc>
          <w:tcPr>
            <w:tcW w:w="3401" w:type="dxa"/>
          </w:tcPr>
          <w:p w:rsidR="0002580B" w:rsidRPr="00D13335" w:rsidRDefault="0002580B" w:rsidP="00D13335">
            <w:pPr>
              <w:spacing w:before="79"/>
              <w:ind w:left="169" w:right="155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Итоговый</w:t>
            </w:r>
            <w:r w:rsidRPr="00D13335">
              <w:rPr>
                <w:rFonts w:ascii="Times New Roman" w:eastAsia="Cambria" w:hAnsi="Times New Roman" w:cs="Times New Roman"/>
                <w:spacing w:val="35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проект:</w:t>
            </w:r>
            <w:r w:rsidRPr="00D13335">
              <w:rPr>
                <w:rFonts w:ascii="Times New Roman" w:eastAsia="Cambria" w:hAnsi="Times New Roman" w:cs="Times New Roman"/>
                <w:spacing w:val="35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«Что</w:t>
            </w:r>
            <w:r w:rsidRPr="00D13335">
              <w:rPr>
                <w:rFonts w:ascii="Times New Roman" w:eastAsia="Cambria" w:hAnsi="Times New Roman" w:cs="Times New Roman"/>
                <w:spacing w:val="35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значит</w:t>
            </w:r>
            <w:r w:rsidRPr="00D13335">
              <w:rPr>
                <w:rFonts w:ascii="Times New Roman" w:eastAsia="Cambria" w:hAnsi="Times New Roman" w:cs="Times New Roman"/>
                <w:spacing w:val="16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быть</w:t>
            </w:r>
            <w:r w:rsidRPr="00D13335">
              <w:rPr>
                <w:rFonts w:ascii="Times New Roman" w:eastAsia="Cambria" w:hAnsi="Times New Roman" w:cs="Times New Roman"/>
                <w:spacing w:val="16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человеком?»</w:t>
            </w:r>
          </w:p>
        </w:tc>
        <w:tc>
          <w:tcPr>
            <w:tcW w:w="3543" w:type="dxa"/>
          </w:tcPr>
          <w:p w:rsidR="0002580B" w:rsidRPr="00D13335" w:rsidRDefault="0002580B" w:rsidP="00D13335">
            <w:pPr>
              <w:spacing w:before="79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>Показать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взаимосвязь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человека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культуры через их взаимное влияние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0"/>
                <w:sz w:val="28"/>
                <w:szCs w:val="28"/>
                <w:lang w:val="ru-RU"/>
              </w:rPr>
              <w:t xml:space="preserve">Характеризовать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образ человека высокой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духовной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культуры,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  <w:lang w:val="ru-RU"/>
              </w:rPr>
              <w:t>создавае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мый</w:t>
            </w:r>
            <w:r w:rsidRPr="00D13335">
              <w:rPr>
                <w:rFonts w:ascii="Times New Roman" w:eastAsia="Cambria" w:hAnsi="Times New Roman" w:cs="Times New Roman"/>
                <w:spacing w:val="28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28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произведениях</w:t>
            </w:r>
            <w:r w:rsidRPr="00D13335">
              <w:rPr>
                <w:rFonts w:ascii="Times New Roman" w:eastAsia="Cambria" w:hAnsi="Times New Roman" w:cs="Times New Roman"/>
                <w:spacing w:val="28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lastRenderedPageBreak/>
              <w:t>искусства</w:t>
            </w:r>
            <w:r w:rsidRPr="00D13335">
              <w:rPr>
                <w:rFonts w:ascii="Times New Roman" w:eastAsia="Cambria" w:hAnsi="Times New Roman" w:cs="Times New Roman"/>
                <w:spacing w:val="-5"/>
                <w:w w:val="10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ru-RU"/>
              </w:rPr>
              <w:t>.</w:t>
            </w:r>
          </w:p>
          <w:p w:rsidR="0002580B" w:rsidRPr="00D13335" w:rsidRDefault="0002580B" w:rsidP="00D13335">
            <w:pPr>
              <w:spacing w:before="2"/>
              <w:ind w:left="168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 xml:space="preserve">Работать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с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источниками,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>систематизировать</w:t>
            </w:r>
            <w:r w:rsidRPr="00D13335">
              <w:rPr>
                <w:rFonts w:ascii="Times New Roman" w:eastAsia="Cambria" w:hAnsi="Times New Roman" w:cs="Times New Roman"/>
                <w:i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понятия,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  <w:lang w:val="ru-RU"/>
              </w:rPr>
              <w:t>подготовить</w:t>
            </w:r>
            <w:r w:rsidRPr="00D13335">
              <w:rPr>
                <w:rFonts w:ascii="Times New Roman" w:eastAsia="Cambria" w:hAnsi="Times New Roman" w:cs="Times New Roman"/>
                <w:i/>
                <w:spacing w:val="-49"/>
                <w:w w:val="115"/>
                <w:sz w:val="28"/>
                <w:szCs w:val="28"/>
                <w:lang w:val="ru-RU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  <w:lang w:val="ru-RU"/>
              </w:rPr>
              <w:t>проект</w:t>
            </w:r>
          </w:p>
        </w:tc>
      </w:tr>
    </w:tbl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02580B" w:rsidRPr="00D13335" w:rsidRDefault="0002580B" w:rsidP="00D13335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 xml:space="preserve">Приложение </w:t>
      </w:r>
      <w:r w:rsidR="00870D61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02580B" w:rsidRPr="00D13335" w:rsidRDefault="0002580B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Календарно-тематическое планирование.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>Основы духовно-нравствен</w:t>
      </w:r>
      <w:r w:rsidR="00CA47A9">
        <w:rPr>
          <w:rFonts w:ascii="Times New Roman" w:eastAsia="Calibri" w:hAnsi="Times New Roman" w:cs="Times New Roman"/>
          <w:b/>
          <w:sz w:val="28"/>
          <w:szCs w:val="28"/>
        </w:rPr>
        <w:t>ной культуры народов России. 6 класс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02580B" w:rsidRPr="00D13335" w:rsidRDefault="0002580B" w:rsidP="00D13335">
      <w:pPr>
        <w:spacing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>6 класс (35ч.)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5356"/>
        <w:gridCol w:w="992"/>
        <w:gridCol w:w="1276"/>
        <w:gridCol w:w="1275"/>
      </w:tblGrid>
      <w:tr w:rsidR="0002580B" w:rsidRPr="00D13335" w:rsidTr="00870D61">
        <w:tc>
          <w:tcPr>
            <w:tcW w:w="848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5356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кол.</w:t>
            </w:r>
          </w:p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час.</w:t>
            </w:r>
          </w:p>
        </w:tc>
        <w:tc>
          <w:tcPr>
            <w:tcW w:w="1276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Дата по плану</w:t>
            </w:r>
          </w:p>
        </w:tc>
        <w:tc>
          <w:tcPr>
            <w:tcW w:w="1275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дата факт.</w:t>
            </w:r>
          </w:p>
        </w:tc>
      </w:tr>
      <w:tr w:rsidR="0002580B" w:rsidRPr="00D13335" w:rsidTr="00870D61">
        <w:tc>
          <w:tcPr>
            <w:tcW w:w="9747" w:type="dxa"/>
            <w:gridSpan w:val="5"/>
          </w:tcPr>
          <w:p w:rsidR="0002580B" w:rsidRPr="00D13335" w:rsidRDefault="0002580B" w:rsidP="00D13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Тематический блок 1. «Культура как социальность» - 8 ч.</w:t>
            </w:r>
          </w:p>
          <w:p w:rsidR="0002580B" w:rsidRPr="00D13335" w:rsidRDefault="0002580B" w:rsidP="00D13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2580B" w:rsidRPr="00D13335" w:rsidTr="00870D61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77" w:after="0" w:line="240" w:lineRule="auto"/>
              <w:ind w:left="-139" w:right="155" w:firstLine="142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Мир</w:t>
            </w:r>
            <w:r w:rsidRPr="00D13335">
              <w:rPr>
                <w:rFonts w:ascii="Times New Roman" w:eastAsia="Cambria" w:hAnsi="Times New Roman" w:cs="Times New Roman"/>
                <w:spacing w:val="20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культуры:</w:t>
            </w:r>
            <w:r w:rsidRPr="00D13335">
              <w:rPr>
                <w:rFonts w:ascii="Times New Roman" w:eastAsia="Cambria" w:hAnsi="Times New Roman" w:cs="Times New Roman"/>
                <w:spacing w:val="20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его</w:t>
            </w:r>
            <w:r w:rsidRPr="00D13335">
              <w:rPr>
                <w:rFonts w:ascii="Times New Roman" w:eastAsia="Cambria" w:hAnsi="Times New Roman" w:cs="Times New Roman"/>
                <w:spacing w:val="20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0B" w:rsidRPr="00D13335" w:rsidTr="00870D61">
        <w:tc>
          <w:tcPr>
            <w:tcW w:w="848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79" w:after="0" w:line="240" w:lineRule="auto"/>
              <w:ind w:left="3" w:right="157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Культура</w:t>
            </w:r>
            <w:r w:rsidRPr="00D13335">
              <w:rPr>
                <w:rFonts w:ascii="Times New Roman" w:eastAsia="Cambria" w:hAnsi="Times New Roman" w:cs="Times New Roman"/>
                <w:spacing w:val="22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России:</w:t>
            </w:r>
            <w:r w:rsidRPr="00D13335">
              <w:rPr>
                <w:rFonts w:ascii="Times New Roman" w:eastAsia="Cambria" w:hAnsi="Times New Roman" w:cs="Times New Roman"/>
                <w:spacing w:val="22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многообразие</w:t>
            </w:r>
            <w:r w:rsidRPr="00D13335">
              <w:rPr>
                <w:rFonts w:ascii="Times New Roman" w:eastAsia="Cambria" w:hAnsi="Times New Roman" w:cs="Times New Roman"/>
                <w:spacing w:val="18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регионов</w:t>
            </w:r>
          </w:p>
        </w:tc>
        <w:tc>
          <w:tcPr>
            <w:tcW w:w="992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0B" w:rsidRPr="00D13335" w:rsidTr="00870D61">
        <w:tc>
          <w:tcPr>
            <w:tcW w:w="848" w:type="dxa"/>
            <w:tcBorders>
              <w:right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79" w:after="0" w:line="240" w:lineRule="auto"/>
              <w:ind w:left="3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История</w:t>
            </w:r>
            <w:r w:rsidRPr="00D13335">
              <w:rPr>
                <w:rFonts w:ascii="Times New Roman" w:eastAsia="Cambria" w:hAnsi="Times New Roman" w:cs="Times New Roman"/>
                <w:spacing w:val="14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быта</w:t>
            </w:r>
            <w:r w:rsidRPr="00D13335">
              <w:rPr>
                <w:rFonts w:ascii="Times New Roman" w:eastAsia="Cambria" w:hAnsi="Times New Roman" w:cs="Times New Roman"/>
                <w:spacing w:val="14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как</w:t>
            </w:r>
            <w:r w:rsidRPr="00D13335">
              <w:rPr>
                <w:rFonts w:ascii="Times New Roman" w:eastAsia="Cambria" w:hAnsi="Times New Roman" w:cs="Times New Roman"/>
                <w:spacing w:val="14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история</w:t>
            </w:r>
            <w:r w:rsidRPr="00D13335">
              <w:rPr>
                <w:rFonts w:ascii="Times New Roman" w:eastAsia="Cambria" w:hAnsi="Times New Roman" w:cs="Times New Roman"/>
                <w:spacing w:val="-41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0B" w:rsidRPr="00D13335" w:rsidTr="00870D61">
        <w:tc>
          <w:tcPr>
            <w:tcW w:w="848" w:type="dxa"/>
            <w:tcBorders>
              <w:right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79" w:after="0" w:line="240" w:lineRule="auto"/>
              <w:ind w:left="3" w:right="156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Прогресс:</w:t>
            </w:r>
            <w:r w:rsidRPr="00D13335">
              <w:rPr>
                <w:rFonts w:ascii="Times New Roman" w:eastAsia="Cambria" w:hAnsi="Times New Roman" w:cs="Times New Roman"/>
                <w:spacing w:val="12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технический</w:t>
            </w:r>
            <w:r w:rsidRPr="00D13335">
              <w:rPr>
                <w:rFonts w:ascii="Times New Roman" w:eastAsia="Cambria" w:hAnsi="Times New Roman" w:cs="Times New Roman"/>
                <w:spacing w:val="13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3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0B" w:rsidRPr="00D13335" w:rsidTr="00870D61">
        <w:tc>
          <w:tcPr>
            <w:tcW w:w="848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56" w:type="dxa"/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78" w:after="0" w:line="240" w:lineRule="auto"/>
              <w:ind w:left="3" w:right="157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Образование</w:t>
            </w:r>
            <w:r w:rsidRPr="00D13335">
              <w:rPr>
                <w:rFonts w:ascii="Times New Roman" w:eastAsia="Cambria" w:hAnsi="Times New Roman" w:cs="Times New Roman"/>
                <w:spacing w:val="16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16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культуре</w:t>
            </w:r>
            <w:r w:rsidRPr="00D13335">
              <w:rPr>
                <w:rFonts w:ascii="Times New Roman" w:eastAsia="Cambria" w:hAnsi="Times New Roman" w:cs="Times New Roman"/>
                <w:spacing w:val="16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народов</w:t>
            </w:r>
            <w:r w:rsidRPr="00D13335">
              <w:rPr>
                <w:rFonts w:ascii="Times New Roman" w:eastAsia="Cambria" w:hAnsi="Times New Roman" w:cs="Times New Roman"/>
                <w:spacing w:val="23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0B" w:rsidRPr="00D13335" w:rsidTr="00870D61">
        <w:tc>
          <w:tcPr>
            <w:tcW w:w="848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356" w:type="dxa"/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40" w:after="0" w:line="240" w:lineRule="auto"/>
              <w:ind w:left="3" w:right="152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spacing w:val="-1"/>
                <w:w w:val="110"/>
                <w:sz w:val="28"/>
                <w:szCs w:val="28"/>
              </w:rPr>
              <w:t>Права</w:t>
            </w:r>
            <w:r w:rsidRPr="00D13335">
              <w:rPr>
                <w:rFonts w:ascii="Times New Roman" w:eastAsia="Cambria" w:hAnsi="Times New Roman" w:cs="Times New Roman"/>
                <w:spacing w:val="-10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10"/>
                <w:sz w:val="28"/>
                <w:szCs w:val="28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-9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10"/>
                <w:sz w:val="28"/>
                <w:szCs w:val="28"/>
              </w:rPr>
              <w:t>обязанности</w:t>
            </w:r>
            <w:r w:rsidRPr="00D13335">
              <w:rPr>
                <w:rFonts w:ascii="Times New Roman" w:eastAsia="Cambria" w:hAnsi="Times New Roman" w:cs="Times New Roman"/>
                <w:spacing w:val="-9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человека</w:t>
            </w:r>
          </w:p>
        </w:tc>
        <w:tc>
          <w:tcPr>
            <w:tcW w:w="992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0B" w:rsidRPr="00D13335" w:rsidTr="00870D61">
        <w:tc>
          <w:tcPr>
            <w:tcW w:w="848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356" w:type="dxa"/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39" w:after="0" w:line="240" w:lineRule="auto"/>
              <w:ind w:left="3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Общество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религия: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духовно-нравственное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взаимодействие</w:t>
            </w:r>
          </w:p>
        </w:tc>
        <w:tc>
          <w:tcPr>
            <w:tcW w:w="992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0B" w:rsidRPr="00D13335" w:rsidTr="00870D61">
        <w:tc>
          <w:tcPr>
            <w:tcW w:w="848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56" w:type="dxa"/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36" w:after="0" w:line="240" w:lineRule="auto"/>
              <w:ind w:left="3" w:right="159"/>
              <w:jc w:val="both"/>
              <w:rPr>
                <w:rFonts w:ascii="Times New Roman" w:eastAsia="Cambria" w:hAnsi="Times New Roman" w:cs="Times New Roman"/>
                <w:i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</w:rPr>
              <w:t>Современный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</w:rPr>
              <w:t>мир: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</w:rPr>
              <w:t>самое</w:t>
            </w:r>
            <w:r w:rsidRPr="00D13335">
              <w:rPr>
                <w:rFonts w:ascii="Times New Roman" w:eastAsia="Cambria" w:hAnsi="Times New Roman" w:cs="Times New Roman"/>
                <w:spacing w:val="-43"/>
                <w:w w:val="11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</w:rPr>
              <w:t xml:space="preserve">важное </w:t>
            </w: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</w:rPr>
              <w:t>(практическое занятие)</w:t>
            </w:r>
          </w:p>
        </w:tc>
        <w:tc>
          <w:tcPr>
            <w:tcW w:w="992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0B" w:rsidRPr="00D13335" w:rsidTr="00870D61">
        <w:tc>
          <w:tcPr>
            <w:tcW w:w="9747" w:type="dxa"/>
            <w:gridSpan w:val="5"/>
          </w:tcPr>
          <w:p w:rsidR="0002580B" w:rsidRPr="00D13335" w:rsidRDefault="0002580B" w:rsidP="00D13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w w:val="95"/>
                <w:sz w:val="28"/>
                <w:szCs w:val="28"/>
              </w:rPr>
            </w:pPr>
            <w:r w:rsidRPr="00D13335">
              <w:rPr>
                <w:rFonts w:ascii="Times New Roman" w:eastAsia="Calibri" w:hAnsi="Times New Roman" w:cs="Times New Roman"/>
                <w:b/>
                <w:w w:val="95"/>
                <w:sz w:val="28"/>
                <w:szCs w:val="28"/>
              </w:rPr>
              <w:t>Тематический</w:t>
            </w:r>
            <w:r w:rsidRPr="00D13335">
              <w:rPr>
                <w:rFonts w:ascii="Times New Roman" w:eastAsia="Calibri" w:hAnsi="Times New Roman" w:cs="Times New Roman"/>
                <w:b/>
                <w:spacing w:val="2"/>
                <w:w w:val="9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libri" w:hAnsi="Times New Roman" w:cs="Times New Roman"/>
                <w:b/>
                <w:w w:val="95"/>
                <w:sz w:val="28"/>
                <w:szCs w:val="28"/>
              </w:rPr>
              <w:t>блок</w:t>
            </w:r>
            <w:r w:rsidRPr="00D13335">
              <w:rPr>
                <w:rFonts w:ascii="Times New Roman" w:eastAsia="Calibri" w:hAnsi="Times New Roman" w:cs="Times New Roman"/>
                <w:b/>
                <w:spacing w:val="3"/>
                <w:w w:val="9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libri" w:hAnsi="Times New Roman" w:cs="Times New Roman"/>
                <w:b/>
                <w:w w:val="95"/>
                <w:sz w:val="28"/>
                <w:szCs w:val="28"/>
              </w:rPr>
              <w:t>2.</w:t>
            </w:r>
            <w:r w:rsidRPr="00D13335">
              <w:rPr>
                <w:rFonts w:ascii="Times New Roman" w:eastAsia="Calibri" w:hAnsi="Times New Roman" w:cs="Times New Roman"/>
                <w:b/>
                <w:spacing w:val="3"/>
                <w:w w:val="9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libri" w:hAnsi="Times New Roman" w:cs="Times New Roman"/>
                <w:b/>
                <w:w w:val="95"/>
                <w:sz w:val="28"/>
                <w:szCs w:val="28"/>
              </w:rPr>
              <w:t>«Человек</w:t>
            </w:r>
            <w:r w:rsidRPr="00D13335">
              <w:rPr>
                <w:rFonts w:ascii="Times New Roman" w:eastAsia="Calibri" w:hAnsi="Times New Roman" w:cs="Times New Roman"/>
                <w:b/>
                <w:spacing w:val="3"/>
                <w:w w:val="9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libri" w:hAnsi="Times New Roman" w:cs="Times New Roman"/>
                <w:b/>
                <w:w w:val="95"/>
                <w:sz w:val="28"/>
                <w:szCs w:val="28"/>
              </w:rPr>
              <w:t>и</w:t>
            </w:r>
            <w:r w:rsidRPr="00D13335">
              <w:rPr>
                <w:rFonts w:ascii="Times New Roman" w:eastAsia="Calibri" w:hAnsi="Times New Roman" w:cs="Times New Roman"/>
                <w:b/>
                <w:spacing w:val="3"/>
                <w:w w:val="9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libri" w:hAnsi="Times New Roman" w:cs="Times New Roman"/>
                <w:b/>
                <w:w w:val="95"/>
                <w:sz w:val="28"/>
                <w:szCs w:val="28"/>
              </w:rPr>
              <w:t>его</w:t>
            </w:r>
            <w:r w:rsidRPr="00D13335">
              <w:rPr>
                <w:rFonts w:ascii="Times New Roman" w:eastAsia="Calibri" w:hAnsi="Times New Roman" w:cs="Times New Roman"/>
                <w:b/>
                <w:spacing w:val="3"/>
                <w:w w:val="9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libri" w:hAnsi="Times New Roman" w:cs="Times New Roman"/>
                <w:b/>
                <w:w w:val="95"/>
                <w:sz w:val="28"/>
                <w:szCs w:val="28"/>
              </w:rPr>
              <w:t>отражение</w:t>
            </w:r>
            <w:r w:rsidRPr="00D13335">
              <w:rPr>
                <w:rFonts w:ascii="Times New Roman" w:eastAsia="Calibri" w:hAnsi="Times New Roman" w:cs="Times New Roman"/>
                <w:b/>
                <w:spacing w:val="3"/>
                <w:w w:val="9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libri" w:hAnsi="Times New Roman" w:cs="Times New Roman"/>
                <w:b/>
                <w:w w:val="95"/>
                <w:sz w:val="28"/>
                <w:szCs w:val="28"/>
              </w:rPr>
              <w:t>в</w:t>
            </w:r>
            <w:r w:rsidRPr="00D13335">
              <w:rPr>
                <w:rFonts w:ascii="Times New Roman" w:eastAsia="Calibri" w:hAnsi="Times New Roman" w:cs="Times New Roman"/>
                <w:b/>
                <w:spacing w:val="3"/>
                <w:w w:val="9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libri" w:hAnsi="Times New Roman" w:cs="Times New Roman"/>
                <w:b/>
                <w:w w:val="95"/>
                <w:sz w:val="28"/>
                <w:szCs w:val="28"/>
              </w:rPr>
              <w:t>культуре» - 6 ч.</w:t>
            </w:r>
          </w:p>
          <w:p w:rsidR="0002580B" w:rsidRPr="00D13335" w:rsidRDefault="0002580B" w:rsidP="00D13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0B" w:rsidRPr="00D13335" w:rsidTr="00870D61">
        <w:tc>
          <w:tcPr>
            <w:tcW w:w="848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356" w:type="dxa"/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23" w:after="0" w:line="240" w:lineRule="auto"/>
              <w:ind w:left="3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Каким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должен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быть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человек? Духовно- нравственный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облик</w:t>
            </w:r>
            <w:r w:rsidRPr="00D13335">
              <w:rPr>
                <w:rFonts w:ascii="Times New Roman" w:eastAsia="Cambria" w:hAnsi="Times New Roman" w:cs="Times New Roman"/>
                <w:spacing w:val="24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25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идеал</w:t>
            </w:r>
            <w:r w:rsidRPr="00D13335">
              <w:rPr>
                <w:rFonts w:ascii="Times New Roman" w:eastAsia="Cambria" w:hAnsi="Times New Roman" w:cs="Times New Roman"/>
                <w:spacing w:val="25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человека</w:t>
            </w:r>
          </w:p>
        </w:tc>
        <w:tc>
          <w:tcPr>
            <w:tcW w:w="992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 чет.</w:t>
            </w:r>
          </w:p>
        </w:tc>
      </w:tr>
      <w:tr w:rsidR="0002580B" w:rsidRPr="00D13335" w:rsidTr="00870D61">
        <w:tc>
          <w:tcPr>
            <w:tcW w:w="848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22" w:after="0" w:line="240" w:lineRule="auto"/>
              <w:ind w:left="3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Взросление</w:t>
            </w:r>
            <w:r w:rsidRPr="00D13335">
              <w:rPr>
                <w:rFonts w:ascii="Times New Roman" w:eastAsia="Cambria" w:hAnsi="Times New Roman" w:cs="Times New Roman"/>
                <w:spacing w:val="30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человека</w:t>
            </w:r>
            <w:r w:rsidRPr="00D13335">
              <w:rPr>
                <w:rFonts w:ascii="Times New Roman" w:eastAsia="Cambria" w:hAnsi="Times New Roman" w:cs="Times New Roman"/>
                <w:spacing w:val="30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30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культуре</w:t>
            </w:r>
            <w:r w:rsidRPr="00D13335">
              <w:rPr>
                <w:rFonts w:ascii="Times New Roman" w:eastAsia="Cambria" w:hAnsi="Times New Roman" w:cs="Times New Roman"/>
                <w:spacing w:val="25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народов</w:t>
            </w:r>
            <w:r w:rsidRPr="00D13335">
              <w:rPr>
                <w:rFonts w:ascii="Times New Roman" w:eastAsia="Cambria" w:hAnsi="Times New Roman" w:cs="Times New Roman"/>
                <w:spacing w:val="25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0B" w:rsidRPr="00D13335" w:rsidTr="00870D61">
        <w:tc>
          <w:tcPr>
            <w:tcW w:w="848" w:type="dxa"/>
            <w:tcBorders>
              <w:right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19" w:after="0" w:line="240" w:lineRule="auto"/>
              <w:ind w:left="3" w:right="155"/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Религия</w:t>
            </w:r>
            <w:r w:rsidRPr="00D13335">
              <w:rPr>
                <w:rFonts w:ascii="Times New Roman" w:eastAsia="Cambria" w:hAnsi="Times New Roman" w:cs="Times New Roman"/>
                <w:spacing w:val="11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как</w:t>
            </w:r>
            <w:r w:rsidRPr="00D13335">
              <w:rPr>
                <w:rFonts w:ascii="Times New Roman" w:eastAsia="Cambria" w:hAnsi="Times New Roman" w:cs="Times New Roman"/>
                <w:spacing w:val="12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источник</w:t>
            </w:r>
            <w:r w:rsidRPr="00D13335">
              <w:rPr>
                <w:rFonts w:ascii="Times New Roman" w:eastAsia="Cambria" w:hAnsi="Times New Roman" w:cs="Times New Roman"/>
                <w:spacing w:val="12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нравственности</w:t>
            </w:r>
          </w:p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19" w:after="0" w:line="240" w:lineRule="auto"/>
              <w:ind w:left="3" w:right="155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0B" w:rsidRPr="00D13335" w:rsidTr="00870D61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45" w:after="0" w:line="240" w:lineRule="auto"/>
              <w:ind w:left="3" w:right="152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Наука</w:t>
            </w:r>
            <w:r w:rsidRPr="00D13335">
              <w:rPr>
                <w:rFonts w:ascii="Times New Roman" w:eastAsia="Cambria" w:hAnsi="Times New Roman" w:cs="Times New Roman"/>
                <w:spacing w:val="26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 xml:space="preserve">как </w:t>
            </w:r>
            <w:r w:rsidRPr="00D13335">
              <w:rPr>
                <w:rFonts w:ascii="Times New Roman" w:eastAsia="Cambria" w:hAnsi="Times New Roman" w:cs="Times New Roman"/>
                <w:spacing w:val="25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 xml:space="preserve">источник </w:t>
            </w:r>
            <w:r w:rsidRPr="00D13335">
              <w:rPr>
                <w:rFonts w:ascii="Times New Roman" w:eastAsia="Cambria" w:hAnsi="Times New Roman" w:cs="Times New Roman"/>
                <w:spacing w:val="25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знания</w:t>
            </w:r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о</w:t>
            </w:r>
            <w:r w:rsidRPr="00D13335">
              <w:rPr>
                <w:rFonts w:ascii="Times New Roman" w:eastAsia="Cambria" w:hAnsi="Times New Roman" w:cs="Times New Roman"/>
                <w:spacing w:val="25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lastRenderedPageBreak/>
              <w:t>человеке</w:t>
            </w:r>
            <w:r w:rsidRPr="00D13335">
              <w:rPr>
                <w:rFonts w:ascii="Times New Roman" w:eastAsia="Cambria" w:hAnsi="Times New Roman" w:cs="Times New Roman"/>
                <w:spacing w:val="25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25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0B" w:rsidRPr="00D13335" w:rsidTr="00870D61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45" w:after="0" w:line="240" w:lineRule="auto"/>
              <w:ind w:left="3" w:right="158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Этика и нравственность как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10"/>
                <w:sz w:val="28"/>
                <w:szCs w:val="28"/>
              </w:rPr>
              <w:t xml:space="preserve">категории духовной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0B" w:rsidRPr="00D13335" w:rsidTr="00870D61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widowControl w:val="0"/>
              <w:tabs>
                <w:tab w:val="left" w:pos="1722"/>
              </w:tabs>
              <w:autoSpaceDE w:val="0"/>
              <w:autoSpaceDN w:val="0"/>
              <w:spacing w:before="44" w:after="0" w:line="240" w:lineRule="auto"/>
              <w:ind w:left="3" w:right="159"/>
              <w:rPr>
                <w:rFonts w:ascii="Times New Roman" w:eastAsia="Cambria" w:hAnsi="Times New Roman" w:cs="Times New Roman"/>
                <w:w w:val="115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</w:rPr>
              <w:t>Самопознание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</w:rPr>
              <w:tab/>
            </w:r>
            <w:r w:rsidRPr="00D13335">
              <w:rPr>
                <w:rFonts w:ascii="Times New Roman" w:eastAsia="Cambria" w:hAnsi="Times New Roman" w:cs="Times New Roman"/>
                <w:i/>
                <w:spacing w:val="-1"/>
                <w:w w:val="120"/>
                <w:sz w:val="28"/>
                <w:szCs w:val="28"/>
              </w:rPr>
              <w:t>(практиче</w:t>
            </w:r>
            <w:r w:rsidRPr="00D13335">
              <w:rPr>
                <w:rFonts w:ascii="Times New Roman" w:eastAsia="Cambria" w:hAnsi="Times New Roman" w:cs="Times New Roman"/>
                <w:i/>
                <w:w w:val="120"/>
                <w:sz w:val="28"/>
                <w:szCs w:val="28"/>
              </w:rPr>
              <w:t>ское</w:t>
            </w:r>
            <w:r w:rsidRPr="00D13335">
              <w:rPr>
                <w:rFonts w:ascii="Times New Roman" w:eastAsia="Cambria" w:hAnsi="Times New Roman" w:cs="Times New Roman"/>
                <w:i/>
                <w:spacing w:val="12"/>
                <w:w w:val="12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20"/>
                <w:sz w:val="28"/>
                <w:szCs w:val="28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0B" w:rsidRPr="00D13335" w:rsidTr="00870D61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b/>
                <w:w w:val="115"/>
                <w:sz w:val="28"/>
                <w:szCs w:val="28"/>
              </w:rPr>
              <w:t>Тематический блок 3. «Человек как член общества» - 10 ч.</w:t>
            </w:r>
          </w:p>
        </w:tc>
      </w:tr>
      <w:tr w:rsidR="0002580B" w:rsidRPr="00D13335" w:rsidTr="00870D61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79" w:after="0" w:line="240" w:lineRule="auto"/>
              <w:ind w:left="3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Труд</w:t>
            </w:r>
            <w:r w:rsidRPr="00D13335">
              <w:rPr>
                <w:rFonts w:ascii="Times New Roman" w:eastAsia="Cambria" w:hAnsi="Times New Roman" w:cs="Times New Roman"/>
                <w:spacing w:val="24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делает</w:t>
            </w:r>
            <w:r w:rsidRPr="00D13335">
              <w:rPr>
                <w:rFonts w:ascii="Times New Roman" w:eastAsia="Cambria" w:hAnsi="Times New Roman" w:cs="Times New Roman"/>
                <w:spacing w:val="24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человека</w:t>
            </w:r>
            <w:r w:rsidRPr="00D13335">
              <w:rPr>
                <w:rFonts w:ascii="Times New Roman" w:eastAsia="Cambria" w:hAnsi="Times New Roman" w:cs="Times New Roman"/>
                <w:spacing w:val="24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0B" w:rsidRPr="00D13335" w:rsidTr="00870D61">
        <w:tc>
          <w:tcPr>
            <w:tcW w:w="848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16</w:t>
            </w:r>
          </w:p>
        </w:tc>
        <w:tc>
          <w:tcPr>
            <w:tcW w:w="5356" w:type="dxa"/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79" w:after="0" w:line="240" w:lineRule="auto"/>
              <w:ind w:left="3"/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 xml:space="preserve">Подвиг: </w:t>
            </w:r>
            <w:r w:rsidRPr="00D13335">
              <w:rPr>
                <w:rFonts w:ascii="Times New Roman" w:eastAsia="Cambria" w:hAnsi="Times New Roman" w:cs="Times New Roman"/>
                <w:spacing w:val="17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как</w:t>
            </w:r>
            <w:r w:rsidRPr="00D13335">
              <w:rPr>
                <w:rFonts w:ascii="Times New Roman" w:eastAsia="Cambria" w:hAnsi="Times New Roman" w:cs="Times New Roman"/>
                <w:spacing w:val="18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узнать</w:t>
            </w:r>
            <w:r w:rsidRPr="00D13335">
              <w:rPr>
                <w:rFonts w:ascii="Times New Roman" w:eastAsia="Cambria" w:hAnsi="Times New Roman" w:cs="Times New Roman"/>
                <w:spacing w:val="17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героя?</w:t>
            </w:r>
          </w:p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79" w:after="0" w:line="240" w:lineRule="auto"/>
              <w:ind w:left="3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0B" w:rsidRPr="00D13335" w:rsidTr="00870D61">
        <w:tc>
          <w:tcPr>
            <w:tcW w:w="848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356" w:type="dxa"/>
          </w:tcPr>
          <w:p w:rsidR="0002580B" w:rsidRPr="00D13335" w:rsidRDefault="0002580B" w:rsidP="00D13335">
            <w:pPr>
              <w:spacing w:after="0" w:line="240" w:lineRule="auto"/>
              <w:ind w:left="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1333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Люди в обществе: духовно-нравственное взаимовлияние</w:t>
            </w:r>
          </w:p>
        </w:tc>
        <w:tc>
          <w:tcPr>
            <w:tcW w:w="992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0B" w:rsidRPr="00D13335" w:rsidTr="00870D61">
        <w:tc>
          <w:tcPr>
            <w:tcW w:w="848" w:type="dxa"/>
            <w:tcBorders>
              <w:right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23" w:after="0" w:line="240" w:lineRule="auto"/>
              <w:ind w:left="3" w:right="158"/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Проблемы современного общества как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отражение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его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духовно-нравственного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</w:p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23" w:after="0" w:line="240" w:lineRule="auto"/>
              <w:ind w:left="3" w:right="158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0B" w:rsidRPr="00D13335" w:rsidTr="00870D61">
        <w:tc>
          <w:tcPr>
            <w:tcW w:w="848" w:type="dxa"/>
            <w:tcBorders>
              <w:right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22" w:after="0" w:line="240" w:lineRule="auto"/>
              <w:ind w:left="3" w:right="158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Духовно-нравственные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0B" w:rsidRPr="00D13335" w:rsidTr="00870D61">
        <w:tc>
          <w:tcPr>
            <w:tcW w:w="848" w:type="dxa"/>
            <w:tcBorders>
              <w:right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19" w:after="0" w:line="240" w:lineRule="auto"/>
              <w:ind w:left="3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Гуманизм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как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сущностная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характеристика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духовно-</w:t>
            </w:r>
            <w:r w:rsidRPr="00D13335">
              <w:rPr>
                <w:rFonts w:ascii="Times New Roman" w:eastAsia="Cambria" w:hAnsi="Times New Roman" w:cs="Times New Roman"/>
                <w:spacing w:val="-41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нравственной культуры народов</w:t>
            </w:r>
            <w:r w:rsidRPr="00D13335">
              <w:rPr>
                <w:rFonts w:ascii="Times New Roman" w:eastAsia="Cambria" w:hAnsi="Times New Roman" w:cs="Times New Roman"/>
                <w:spacing w:val="19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России</w:t>
            </w:r>
          </w:p>
        </w:tc>
        <w:tc>
          <w:tcPr>
            <w:tcW w:w="992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0B" w:rsidRPr="00D13335" w:rsidTr="00870D61">
        <w:tc>
          <w:tcPr>
            <w:tcW w:w="848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356" w:type="dxa"/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45" w:after="0" w:line="240" w:lineRule="auto"/>
              <w:ind w:left="3" w:right="158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Социальные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профессии;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их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важность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для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сохранения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духовно-нравственного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облика</w:t>
            </w:r>
            <w:r w:rsidRPr="00D13335">
              <w:rPr>
                <w:rFonts w:ascii="Times New Roman" w:eastAsia="Cambria" w:hAnsi="Times New Roman" w:cs="Times New Roman"/>
                <w:spacing w:val="23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общества</w:t>
            </w:r>
          </w:p>
        </w:tc>
        <w:tc>
          <w:tcPr>
            <w:tcW w:w="992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0B" w:rsidRPr="00D13335" w:rsidTr="00870D61">
        <w:tc>
          <w:tcPr>
            <w:tcW w:w="848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356" w:type="dxa"/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44" w:after="0" w:line="240" w:lineRule="auto"/>
              <w:ind w:left="3" w:right="158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Выдающиеся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благотворит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е-</w:t>
            </w:r>
            <w:proofErr w:type="gramEnd"/>
            <w:r w:rsidRPr="00D13335">
              <w:rPr>
                <w:rFonts w:ascii="Times New Roman" w:eastAsia="Cambria" w:hAnsi="Times New Roman" w:cs="Times New Roman"/>
                <w:spacing w:val="-39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ли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в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истории .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Благотворительность как нравственный</w:t>
            </w:r>
            <w:r w:rsidRPr="00D13335">
              <w:rPr>
                <w:rFonts w:ascii="Times New Roman" w:eastAsia="Cambria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долг</w:t>
            </w:r>
          </w:p>
        </w:tc>
        <w:tc>
          <w:tcPr>
            <w:tcW w:w="992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0B" w:rsidRPr="00D13335" w:rsidTr="00870D61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41" w:after="0" w:line="240" w:lineRule="auto"/>
              <w:ind w:left="3" w:right="159"/>
              <w:jc w:val="both"/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Выдающиеся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учёные</w:t>
            </w:r>
            <w:r w:rsidRPr="00D13335">
              <w:rPr>
                <w:rFonts w:ascii="Times New Roman" w:eastAsia="Cambria" w:hAnsi="Times New Roman" w:cs="Times New Roman"/>
                <w:spacing w:val="1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Рос</w:t>
            </w:r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 xml:space="preserve">сии. Наука как источник </w:t>
            </w:r>
            <w:proofErr w:type="gramStart"/>
            <w:r w:rsidRPr="00D13335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со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циального</w:t>
            </w:r>
            <w:proofErr w:type="gramEnd"/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 xml:space="preserve"> и духовного </w:t>
            </w:r>
          </w:p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41" w:after="0" w:line="240" w:lineRule="auto"/>
              <w:ind w:left="3" w:right="159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прогресса</w:t>
            </w:r>
            <w:r w:rsidRPr="00D13335">
              <w:rPr>
                <w:rFonts w:ascii="Times New Roman" w:eastAsia="Cambria" w:hAnsi="Times New Roman" w:cs="Times New Roman"/>
                <w:spacing w:val="17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0B" w:rsidRPr="00D13335" w:rsidTr="00870D61">
        <w:tc>
          <w:tcPr>
            <w:tcW w:w="848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356" w:type="dxa"/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45" w:after="0" w:line="240" w:lineRule="auto"/>
              <w:ind w:left="3" w:right="228"/>
              <w:rPr>
                <w:rFonts w:ascii="Times New Roman" w:eastAsia="Cambria" w:hAnsi="Times New Roman" w:cs="Times New Roman"/>
                <w:i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spacing w:val="-1"/>
                <w:w w:val="115"/>
                <w:sz w:val="28"/>
                <w:szCs w:val="28"/>
              </w:rPr>
              <w:t>Моя</w:t>
            </w:r>
            <w:r w:rsidRPr="00D13335">
              <w:rPr>
                <w:rFonts w:ascii="Times New Roman" w:eastAsia="Cambria" w:hAnsi="Times New Roman" w:cs="Times New Roman"/>
                <w:spacing w:val="26"/>
                <w:w w:val="11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15"/>
                <w:sz w:val="28"/>
                <w:szCs w:val="28"/>
              </w:rPr>
              <w:t>профессия</w:t>
            </w:r>
            <w:r w:rsidRPr="00D13335">
              <w:rPr>
                <w:rFonts w:ascii="Times New Roman" w:eastAsia="Cambria" w:hAnsi="Times New Roman" w:cs="Times New Roman"/>
                <w:spacing w:val="26"/>
                <w:w w:val="11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spacing w:val="-1"/>
                <w:w w:val="115"/>
                <w:sz w:val="28"/>
                <w:szCs w:val="28"/>
              </w:rPr>
              <w:t>(практиче</w:t>
            </w:r>
            <w:r w:rsidRPr="00D13335">
              <w:rPr>
                <w:rFonts w:ascii="Times New Roman" w:eastAsia="Cambria" w:hAnsi="Times New Roman" w:cs="Times New Roman"/>
                <w:i/>
                <w:w w:val="120"/>
                <w:sz w:val="28"/>
                <w:szCs w:val="28"/>
              </w:rPr>
              <w:t>ское</w:t>
            </w:r>
            <w:r w:rsidRPr="00D13335">
              <w:rPr>
                <w:rFonts w:ascii="Times New Roman" w:eastAsia="Cambria" w:hAnsi="Times New Roman" w:cs="Times New Roman"/>
                <w:i/>
                <w:spacing w:val="3"/>
                <w:w w:val="12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20"/>
                <w:sz w:val="28"/>
                <w:szCs w:val="28"/>
              </w:rPr>
              <w:t>занятие)</w:t>
            </w:r>
          </w:p>
        </w:tc>
        <w:tc>
          <w:tcPr>
            <w:tcW w:w="992" w:type="dxa"/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45" w:after="0" w:line="240" w:lineRule="auto"/>
              <w:ind w:left="169" w:right="246"/>
              <w:jc w:val="both"/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0B" w:rsidRPr="00D13335" w:rsidTr="00870D61">
        <w:tc>
          <w:tcPr>
            <w:tcW w:w="9747" w:type="dxa"/>
            <w:gridSpan w:val="5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48" w:after="0" w:line="240" w:lineRule="auto"/>
              <w:ind w:left="2086" w:right="2226"/>
              <w:jc w:val="both"/>
              <w:rPr>
                <w:rFonts w:ascii="Times New Roman" w:eastAsia="Cambria" w:hAnsi="Times New Roman" w:cs="Times New Roman"/>
                <w:b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b/>
                <w:w w:val="90"/>
                <w:sz w:val="28"/>
                <w:szCs w:val="28"/>
              </w:rPr>
              <w:t>Тематический</w:t>
            </w:r>
            <w:r w:rsidRPr="00D13335">
              <w:rPr>
                <w:rFonts w:ascii="Times New Roman" w:eastAsia="Cambria" w:hAnsi="Times New Roman" w:cs="Times New Roman"/>
                <w:b/>
                <w:spacing w:val="8"/>
                <w:w w:val="9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b/>
                <w:w w:val="90"/>
                <w:sz w:val="28"/>
                <w:szCs w:val="28"/>
              </w:rPr>
              <w:t>блок</w:t>
            </w:r>
            <w:r w:rsidRPr="00D13335">
              <w:rPr>
                <w:rFonts w:ascii="Times New Roman" w:eastAsia="Cambria" w:hAnsi="Times New Roman" w:cs="Times New Roman"/>
                <w:b/>
                <w:spacing w:val="8"/>
                <w:w w:val="9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b/>
                <w:w w:val="90"/>
                <w:sz w:val="28"/>
                <w:szCs w:val="28"/>
              </w:rPr>
              <w:t>4.</w:t>
            </w:r>
            <w:r w:rsidRPr="00D13335">
              <w:rPr>
                <w:rFonts w:ascii="Times New Roman" w:eastAsia="Cambria" w:hAnsi="Times New Roman" w:cs="Times New Roman"/>
                <w:b/>
                <w:spacing w:val="9"/>
                <w:w w:val="9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b/>
                <w:w w:val="90"/>
                <w:sz w:val="28"/>
                <w:szCs w:val="28"/>
              </w:rPr>
              <w:t>«Родина</w:t>
            </w:r>
            <w:r w:rsidRPr="00D13335">
              <w:rPr>
                <w:rFonts w:ascii="Times New Roman" w:eastAsia="Cambria" w:hAnsi="Times New Roman" w:cs="Times New Roman"/>
                <w:b/>
                <w:spacing w:val="8"/>
                <w:w w:val="9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b/>
                <w:w w:val="90"/>
                <w:sz w:val="28"/>
                <w:szCs w:val="28"/>
              </w:rPr>
              <w:t>и</w:t>
            </w:r>
            <w:r w:rsidRPr="00D13335">
              <w:rPr>
                <w:rFonts w:ascii="Times New Roman" w:eastAsia="Cambria" w:hAnsi="Times New Roman" w:cs="Times New Roman"/>
                <w:b/>
                <w:spacing w:val="8"/>
                <w:w w:val="9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b/>
                <w:w w:val="90"/>
                <w:sz w:val="28"/>
                <w:szCs w:val="28"/>
              </w:rPr>
              <w:t>патриотизм» - 11 ч.</w:t>
            </w:r>
          </w:p>
        </w:tc>
      </w:tr>
      <w:tr w:rsidR="0002580B" w:rsidRPr="00D13335" w:rsidTr="00870D61">
        <w:tc>
          <w:tcPr>
            <w:tcW w:w="848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42" w:after="0" w:line="240" w:lineRule="auto"/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Гражданин</w:t>
            </w:r>
          </w:p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42" w:after="0" w:line="240" w:lineRule="auto"/>
              <w:ind w:left="169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0B" w:rsidRPr="00D13335" w:rsidTr="00870D61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44"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0B" w:rsidRPr="00D13335" w:rsidTr="00870D61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41" w:after="0" w:line="240" w:lineRule="auto"/>
              <w:ind w:right="237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spacing w:val="-2"/>
                <w:w w:val="110"/>
                <w:sz w:val="28"/>
                <w:szCs w:val="28"/>
              </w:rPr>
              <w:t>Защита</w:t>
            </w:r>
            <w:r w:rsidRPr="00D13335">
              <w:rPr>
                <w:rFonts w:ascii="Times New Roman" w:eastAsia="Cambria" w:hAnsi="Times New Roman" w:cs="Times New Roman"/>
                <w:spacing w:val="-7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2"/>
                <w:w w:val="110"/>
                <w:sz w:val="28"/>
                <w:szCs w:val="28"/>
              </w:rPr>
              <w:t>Родины:</w:t>
            </w:r>
            <w:r w:rsidRPr="00D13335">
              <w:rPr>
                <w:rFonts w:ascii="Times New Roman" w:eastAsia="Cambria" w:hAnsi="Times New Roman" w:cs="Times New Roman"/>
                <w:spacing w:val="-6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2"/>
                <w:w w:val="110"/>
                <w:sz w:val="28"/>
                <w:szCs w:val="28"/>
              </w:rPr>
              <w:t>подвиг</w:t>
            </w:r>
            <w:r w:rsidRPr="00D13335">
              <w:rPr>
                <w:rFonts w:ascii="Times New Roman" w:eastAsia="Cambria" w:hAnsi="Times New Roman" w:cs="Times New Roman"/>
                <w:spacing w:val="-7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pacing w:val="-1"/>
                <w:w w:val="110"/>
                <w:sz w:val="28"/>
                <w:szCs w:val="28"/>
              </w:rPr>
              <w:t>или</w:t>
            </w:r>
            <w:r w:rsidRPr="00D13335">
              <w:rPr>
                <w:rFonts w:ascii="Times New Roman" w:eastAsia="Cambria" w:hAnsi="Times New Roman" w:cs="Times New Roman"/>
                <w:spacing w:val="-40"/>
                <w:w w:val="110"/>
                <w:sz w:val="28"/>
                <w:szCs w:val="28"/>
              </w:rPr>
              <w:t xml:space="preserve"> 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02580B" w:rsidRPr="00D13335" w:rsidTr="00870D61">
        <w:tc>
          <w:tcPr>
            <w:tcW w:w="848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5356" w:type="dxa"/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107"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sz w:val="28"/>
                <w:szCs w:val="28"/>
              </w:rPr>
              <w:t>Государство</w:t>
            </w:r>
            <w:proofErr w:type="gramStart"/>
            <w:r w:rsidRPr="00D13335">
              <w:rPr>
                <w:rFonts w:ascii="Times New Roman" w:eastAsia="Cambria" w:hAnsi="Times New Roman" w:cs="Times New Roman"/>
                <w:spacing w:val="16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Россия</w:t>
            </w:r>
            <w:r w:rsidRPr="00D13335">
              <w:rPr>
                <w:rFonts w:ascii="Times New Roman" w:eastAsia="Cambria" w:hAnsi="Times New Roman" w:cs="Times New Roman"/>
                <w:spacing w:val="17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—</w:t>
            </w:r>
            <w:r w:rsidRPr="00D13335">
              <w:rPr>
                <w:rFonts w:ascii="Times New Roman" w:eastAsia="Cambria" w:hAnsi="Times New Roman" w:cs="Times New Roman"/>
                <w:spacing w:val="17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наша</w:t>
            </w:r>
            <w:r w:rsidRPr="00D13335">
              <w:rPr>
                <w:rFonts w:ascii="Times New Roman" w:eastAsia="Cambria" w:hAnsi="Times New Roman" w:cs="Times New Roman"/>
                <w:spacing w:val="17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Родина</w:t>
            </w:r>
          </w:p>
        </w:tc>
        <w:tc>
          <w:tcPr>
            <w:tcW w:w="992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02580B" w:rsidRPr="00D13335" w:rsidTr="00870D61">
        <w:tc>
          <w:tcPr>
            <w:tcW w:w="848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107" w:after="0" w:line="240" w:lineRule="auto"/>
              <w:ind w:left="3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 xml:space="preserve">Гражданская   </w:t>
            </w:r>
            <w:r w:rsidRPr="00D13335">
              <w:rPr>
                <w:rFonts w:ascii="Times New Roman" w:eastAsia="Cambria" w:hAnsi="Times New Roman" w:cs="Times New Roman"/>
                <w:spacing w:val="18"/>
                <w:w w:val="110"/>
                <w:sz w:val="28"/>
                <w:szCs w:val="28"/>
              </w:rPr>
              <w:t xml:space="preserve"> 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идентичность</w:t>
            </w:r>
          </w:p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12" w:after="0" w:line="240" w:lineRule="auto"/>
              <w:ind w:left="169"/>
              <w:rPr>
                <w:rFonts w:ascii="Times New Roman" w:eastAsia="Cambria" w:hAnsi="Times New Roman" w:cs="Times New Roman"/>
                <w:i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20"/>
                <w:sz w:val="28"/>
                <w:szCs w:val="28"/>
              </w:rPr>
              <w:t xml:space="preserve"> (практическое</w:t>
            </w:r>
            <w:r w:rsidRPr="00D13335">
              <w:rPr>
                <w:rFonts w:ascii="Times New Roman" w:eastAsia="Cambria" w:hAnsi="Times New Roman" w:cs="Times New Roman"/>
                <w:i/>
                <w:spacing w:val="35"/>
                <w:w w:val="12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20"/>
                <w:sz w:val="28"/>
                <w:szCs w:val="28"/>
              </w:rPr>
              <w:t>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02580B" w:rsidRPr="00D13335" w:rsidTr="00870D61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104"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 xml:space="preserve">Моя </w:t>
            </w:r>
            <w:r w:rsidRPr="00D13335">
              <w:rPr>
                <w:rFonts w:ascii="Times New Roman" w:eastAsia="Cambria" w:hAnsi="Times New Roman" w:cs="Times New Roman"/>
                <w:spacing w:val="39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 xml:space="preserve">школа  </w:t>
            </w:r>
            <w:r w:rsidRPr="00D13335">
              <w:rPr>
                <w:rFonts w:ascii="Times New Roman" w:eastAsia="Cambria" w:hAnsi="Times New Roman" w:cs="Times New Roman"/>
                <w:spacing w:val="37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 xml:space="preserve">и  </w:t>
            </w:r>
            <w:r w:rsidRPr="00D13335">
              <w:rPr>
                <w:rFonts w:ascii="Times New Roman" w:eastAsia="Cambria" w:hAnsi="Times New Roman" w:cs="Times New Roman"/>
                <w:spacing w:val="38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 xml:space="preserve">мой  </w:t>
            </w:r>
            <w:r w:rsidRPr="00D13335">
              <w:rPr>
                <w:rFonts w:ascii="Times New Roman" w:eastAsia="Cambria" w:hAnsi="Times New Roman" w:cs="Times New Roman"/>
                <w:spacing w:val="38"/>
                <w:w w:val="11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0"/>
                <w:sz w:val="28"/>
                <w:szCs w:val="28"/>
              </w:rPr>
              <w:t>класс</w:t>
            </w:r>
          </w:p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12" w:after="0" w:line="240" w:lineRule="auto"/>
              <w:ind w:left="169"/>
              <w:rPr>
                <w:rFonts w:ascii="Times New Roman" w:eastAsia="Cambria" w:hAnsi="Times New Roman" w:cs="Times New Roman"/>
                <w:i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i/>
                <w:w w:val="120"/>
                <w:sz w:val="28"/>
                <w:szCs w:val="28"/>
              </w:rPr>
              <w:t>(практическое</w:t>
            </w:r>
            <w:r w:rsidRPr="00D13335">
              <w:rPr>
                <w:rFonts w:ascii="Times New Roman" w:eastAsia="Cambria" w:hAnsi="Times New Roman" w:cs="Times New Roman"/>
                <w:i/>
                <w:spacing w:val="35"/>
                <w:w w:val="120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20"/>
                <w:sz w:val="28"/>
                <w:szCs w:val="28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02580B" w:rsidRPr="00D13335" w:rsidTr="00870D61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79" w:after="0" w:line="240" w:lineRule="auto"/>
              <w:rPr>
                <w:rFonts w:ascii="Times New Roman" w:eastAsia="Cambria" w:hAnsi="Times New Roman" w:cs="Times New Roman"/>
                <w:i/>
                <w:sz w:val="28"/>
                <w:szCs w:val="28"/>
              </w:rPr>
            </w:pPr>
            <w:proofErr w:type="gramStart"/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</w:rPr>
              <w:t>Человек</w:t>
            </w:r>
            <w:proofErr w:type="gramEnd"/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</w:rPr>
              <w:t>:</w:t>
            </w:r>
            <w:r w:rsidRPr="00D13335">
              <w:rPr>
                <w:rFonts w:ascii="Times New Roman" w:eastAsia="Cambria" w:hAnsi="Times New Roman" w:cs="Times New Roman"/>
                <w:spacing w:val="16"/>
                <w:w w:val="11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</w:rPr>
              <w:t>какой</w:t>
            </w:r>
            <w:r w:rsidRPr="00D13335">
              <w:rPr>
                <w:rFonts w:ascii="Times New Roman" w:eastAsia="Cambria" w:hAnsi="Times New Roman" w:cs="Times New Roman"/>
                <w:spacing w:val="16"/>
                <w:w w:val="11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</w:rPr>
              <w:t>он?</w:t>
            </w:r>
            <w:r w:rsidRPr="00D13335">
              <w:rPr>
                <w:rFonts w:ascii="Times New Roman" w:eastAsia="Cambria" w:hAnsi="Times New Roman" w:cs="Times New Roman"/>
                <w:spacing w:val="16"/>
                <w:w w:val="11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</w:rPr>
              <w:t>(практическое</w:t>
            </w:r>
            <w:r w:rsidRPr="00D13335">
              <w:rPr>
                <w:rFonts w:ascii="Times New Roman" w:eastAsia="Cambria" w:hAnsi="Times New Roman" w:cs="Times New Roman"/>
                <w:i/>
                <w:spacing w:val="20"/>
                <w:w w:val="11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02580B" w:rsidRPr="00D13335" w:rsidTr="00870D61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79" w:after="0" w:line="240" w:lineRule="auto"/>
              <w:rPr>
                <w:rFonts w:ascii="Times New Roman" w:eastAsia="Cambria" w:hAnsi="Times New Roman" w:cs="Times New Roman"/>
                <w:i/>
                <w:sz w:val="28"/>
                <w:szCs w:val="28"/>
              </w:rPr>
            </w:pP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</w:rPr>
              <w:t>Человек</w:t>
            </w:r>
            <w:r w:rsidRPr="00D13335">
              <w:rPr>
                <w:rFonts w:ascii="Times New Roman" w:eastAsia="Cambria" w:hAnsi="Times New Roman" w:cs="Times New Roman"/>
                <w:spacing w:val="30"/>
                <w:w w:val="11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</w:rPr>
              <w:t>и</w:t>
            </w:r>
            <w:r w:rsidRPr="00D13335">
              <w:rPr>
                <w:rFonts w:ascii="Times New Roman" w:eastAsia="Cambria" w:hAnsi="Times New Roman" w:cs="Times New Roman"/>
                <w:spacing w:val="30"/>
                <w:w w:val="11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w w:val="115"/>
                <w:sz w:val="28"/>
                <w:szCs w:val="28"/>
              </w:rPr>
              <w:t>культура</w:t>
            </w:r>
            <w:r w:rsidRPr="00D13335">
              <w:rPr>
                <w:rFonts w:ascii="Times New Roman" w:eastAsia="Cambria" w:hAnsi="Times New Roman" w:cs="Times New Roman"/>
                <w:spacing w:val="30"/>
                <w:w w:val="11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</w:rPr>
              <w:t>(практическое</w:t>
            </w:r>
            <w:r w:rsidRPr="00D13335">
              <w:rPr>
                <w:rFonts w:ascii="Times New Roman" w:eastAsia="Cambria" w:hAnsi="Times New Roman" w:cs="Times New Roman"/>
                <w:i/>
                <w:spacing w:val="20"/>
                <w:w w:val="115"/>
                <w:sz w:val="28"/>
                <w:szCs w:val="28"/>
              </w:rPr>
              <w:t xml:space="preserve"> </w:t>
            </w:r>
            <w:r w:rsidRPr="00D13335">
              <w:rPr>
                <w:rFonts w:ascii="Times New Roman" w:eastAsia="Cambria" w:hAnsi="Times New Roman" w:cs="Times New Roman"/>
                <w:i/>
                <w:w w:val="115"/>
                <w:sz w:val="28"/>
                <w:szCs w:val="28"/>
              </w:rPr>
              <w:t xml:space="preserve">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02580B" w:rsidRPr="00D13335" w:rsidTr="00870D61">
        <w:tc>
          <w:tcPr>
            <w:tcW w:w="848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356" w:type="dxa"/>
          </w:tcPr>
          <w:p w:rsidR="0002580B" w:rsidRPr="00D13335" w:rsidRDefault="0002580B" w:rsidP="00D13335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Повторение и обобщение</w:t>
            </w:r>
          </w:p>
        </w:tc>
        <w:tc>
          <w:tcPr>
            <w:tcW w:w="992" w:type="dxa"/>
          </w:tcPr>
          <w:p w:rsidR="0002580B" w:rsidRPr="00D13335" w:rsidRDefault="0002580B" w:rsidP="00D13335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2580B" w:rsidRPr="00D13335" w:rsidRDefault="0002580B" w:rsidP="00D13335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580B" w:rsidRPr="00D13335" w:rsidTr="00870D61">
        <w:tc>
          <w:tcPr>
            <w:tcW w:w="848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356" w:type="dxa"/>
          </w:tcPr>
          <w:p w:rsidR="0002580B" w:rsidRPr="00D13335" w:rsidRDefault="0002580B" w:rsidP="00D13335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:rsidR="0002580B" w:rsidRPr="00D13335" w:rsidRDefault="0002580B" w:rsidP="00D13335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2580B" w:rsidRPr="00D13335" w:rsidRDefault="0002580B" w:rsidP="00D13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2580B" w:rsidRPr="00D13335" w:rsidRDefault="0002580B" w:rsidP="00D13335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2580B" w:rsidRPr="00D13335" w:rsidRDefault="0002580B" w:rsidP="00D13335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0D61" w:rsidRPr="00D13335" w:rsidRDefault="00870D61" w:rsidP="00870D61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0D61" w:rsidRPr="00D13335" w:rsidRDefault="00870D61" w:rsidP="00870D61">
      <w:pPr>
        <w:spacing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870D61" w:rsidRPr="00D13335" w:rsidRDefault="00870D61" w:rsidP="00870D61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>Учет воспитательного компонента в тематическом планировании курса ОДНКНР</w:t>
      </w:r>
    </w:p>
    <w:p w:rsidR="00870D61" w:rsidRPr="00D13335" w:rsidRDefault="00870D61" w:rsidP="00870D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 xml:space="preserve">    </w:t>
      </w: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 xml:space="preserve"> </w:t>
      </w:r>
      <w:proofErr w:type="gramStart"/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Содержание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курса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направлено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на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формирование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нравственного идеала, гражданской идентичности личности обучающегося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и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воспитание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патриотических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чувств  к  Родине  (осознание</w:t>
      </w:r>
      <w:r w:rsidRPr="00D13335">
        <w:rPr>
          <w:rFonts w:ascii="Times New Roman" w:eastAsia="Calibri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себя как гражданина своего Отечества), формирование исторической</w:t>
      </w:r>
      <w:r w:rsidRPr="00D13335">
        <w:rPr>
          <w:rFonts w:ascii="Times New Roman" w:eastAsia="Calibri" w:hAnsi="Times New Roman" w:cs="Times New Roman"/>
          <w:color w:val="000000"/>
          <w:spacing w:val="25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w w:val="105"/>
          <w:sz w:val="28"/>
          <w:szCs w:val="28"/>
        </w:rPr>
        <w:t>памяти</w:t>
      </w:r>
      <w:r w:rsidRPr="00D13335">
        <w:rPr>
          <w:rFonts w:ascii="Times New Roman" w:eastAsia="Calibri" w:hAnsi="Times New Roman" w:cs="Times New Roman"/>
          <w:color w:val="000000"/>
          <w:spacing w:val="-9"/>
          <w:w w:val="105"/>
          <w:sz w:val="28"/>
          <w:szCs w:val="28"/>
        </w:rPr>
        <w:t xml:space="preserve"> </w:t>
      </w: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в программе учитывается, что данная дисциплина носит культурологический и воспитательный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традиционных  российских духовно-нравственных ценностей — важнейший результат обучения</w:t>
      </w:r>
      <w:proofErr w:type="gramEnd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ОДНКНР.</w:t>
      </w:r>
    </w:p>
    <w:p w:rsidR="00870D61" w:rsidRPr="00D13335" w:rsidRDefault="00870D61" w:rsidP="00870D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Сохранение традиционных  российских  духовно-нравственных ценностей как значимой части культурного и исторического наследия народов России — один из  ключевых  национальных приоритетов Российской Федерации, способствующих дальнейшей </w:t>
      </w:r>
      <w:proofErr w:type="spell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гуманизации</w:t>
      </w:r>
      <w:proofErr w:type="spellEnd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развитию российского общества, формированию гражданской идентичности у подрастающих поколений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870D61" w:rsidRPr="00D13335" w:rsidRDefault="00870D61" w:rsidP="00870D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Согласно Стратегии национальной безопасности Российской Федерации (утверждена указом Президента Российской Фед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е-</w:t>
      </w:r>
      <w:proofErr w:type="gramEnd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рации от 2 июля 2021 г . № 400, пункт 91), к традиционным российским духовно-нравственным ценностям относятся жизнь, достоинство, права и свободы человека, </w:t>
      </w: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Именно традиционные российские духовно-нравственные ценности объединяют Россию как многонациональное и 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 .</w:t>
      </w:r>
    </w:p>
    <w:p w:rsidR="00870D61" w:rsidRPr="00D13335" w:rsidRDefault="00870D61" w:rsidP="00870D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870D61" w:rsidRPr="00D13335" w:rsidRDefault="00870D61" w:rsidP="00870D61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0D61" w:rsidRPr="00D13335" w:rsidRDefault="00870D61" w:rsidP="00870D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2580B" w:rsidRPr="00D13335" w:rsidRDefault="0002580B" w:rsidP="00D13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225B" w:rsidRDefault="0030225B" w:rsidP="00870D61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870D61" w:rsidRPr="00D13335" w:rsidRDefault="00870D61" w:rsidP="00870D61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870D61" w:rsidRPr="00D13335" w:rsidRDefault="00870D61" w:rsidP="00870D6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>Учебно-методическое обеспечение курса истории</w:t>
      </w:r>
    </w:p>
    <w:p w:rsidR="00870D61" w:rsidRPr="00D13335" w:rsidRDefault="00870D61" w:rsidP="00870D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Электронные ресурсы:</w:t>
      </w:r>
    </w:p>
    <w:p w:rsidR="00870D61" w:rsidRPr="00D13335" w:rsidRDefault="00870D61" w:rsidP="00870D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Российская электронная школа.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Большой набор ресурсов для обучения (конспекты, </w:t>
      </w:r>
      <w:proofErr w:type="spellStart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видеолекции</w:t>
      </w:r>
      <w:proofErr w:type="spellEnd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упражнения и тренировочные занятия, методические материалы для учителя.</w:t>
      </w:r>
      <w:proofErr w:type="gramEnd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Материалы можно смотреть без регистрации. </w:t>
      </w:r>
      <w:hyperlink r:id="rId7" w:history="1">
        <w:r w:rsidRPr="00D1333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https://resh.edu.ru/</w:t>
        </w:r>
      </w:hyperlink>
    </w:p>
    <w:p w:rsidR="00870D61" w:rsidRPr="00D13335" w:rsidRDefault="00870D61" w:rsidP="00870D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spellStart"/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</w:t>
      </w:r>
      <w:proofErr w:type="gramStart"/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.р</w:t>
      </w:r>
      <w:proofErr w:type="gramEnd"/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proofErr w:type="spellEnd"/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интерактивные курсы по основным предметам и подготовке к проверочным работам, а также тематические </w:t>
      </w:r>
      <w:proofErr w:type="spellStart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вебинары</w:t>
      </w:r>
      <w:proofErr w:type="spellEnd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8" w:history="1">
        <w:r w:rsidRPr="00D1333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https://uchi.ru/</w:t>
        </w:r>
      </w:hyperlink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70D61" w:rsidRPr="00D13335" w:rsidRDefault="00870D61" w:rsidP="00870D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«Яндекс. Учебник»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</w:t>
      </w:r>
      <w:proofErr w:type="gramStart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обучающихся. </w:t>
      </w:r>
      <w:hyperlink r:id="rId9" w:history="1">
        <w:r w:rsidRPr="00D1333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https://education.yandex.ru/home/</w:t>
        </w:r>
      </w:hyperlink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70D61" w:rsidRPr="00D13335" w:rsidRDefault="00870D61" w:rsidP="00870D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spellStart"/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ЯКласс</w:t>
      </w:r>
      <w:proofErr w:type="spellEnd"/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0" w:history="1">
        <w:r w:rsidRPr="00D1333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https://www.yaklass.ru/</w:t>
        </w:r>
      </w:hyperlink>
    </w:p>
    <w:p w:rsidR="00870D61" w:rsidRPr="00D13335" w:rsidRDefault="00870D61" w:rsidP="00870D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5. </w:t>
      </w:r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Мобильное электронное образование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мессенджер. </w:t>
      </w:r>
      <w:hyperlink r:id="rId11" w:history="1">
        <w:r w:rsidRPr="00D1333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https://mob-edu.ru/</w:t>
        </w:r>
      </w:hyperlink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70D61" w:rsidRPr="00D13335" w:rsidRDefault="00870D61" w:rsidP="00870D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6. </w:t>
      </w:r>
      <w:proofErr w:type="spellStart"/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Фоксфорд</w:t>
      </w:r>
      <w:proofErr w:type="spellEnd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онлайн-школа для обучающихся 1-11 классов, </w:t>
      </w:r>
      <w:proofErr w:type="gramStart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помогающая</w:t>
      </w:r>
      <w:proofErr w:type="gramEnd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12" w:history="1">
        <w:r w:rsidRPr="00D1333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https://foxford.ru/about</w:t>
        </w:r>
      </w:hyperlink>
    </w:p>
    <w:p w:rsidR="00870D61" w:rsidRPr="00D13335" w:rsidRDefault="00870D61" w:rsidP="00870D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7. </w:t>
      </w:r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«Сириус. Онлайн»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 </w:t>
      </w:r>
      <w:hyperlink r:id="rId13" w:anchor="/" w:history="1">
        <w:r w:rsidRPr="00D1333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https://edu.sirius.online/#/</w:t>
        </w:r>
      </w:hyperlink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70D61" w:rsidRPr="00D13335" w:rsidRDefault="00870D61" w:rsidP="00870D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8. </w:t>
      </w:r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spellStart"/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Маркетплейс</w:t>
      </w:r>
      <w:proofErr w:type="spellEnd"/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образовательных услуг»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«Яндекс», «1С», «</w:t>
      </w:r>
      <w:proofErr w:type="spellStart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</w:t>
      </w:r>
      <w:proofErr w:type="gramStart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proofErr w:type="spellStart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Скайенг</w:t>
      </w:r>
      <w:proofErr w:type="spellEnd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proofErr w:type="spellStart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Кодвардс</w:t>
      </w:r>
      <w:proofErr w:type="spellEnd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», издательство «Просвещение» и другие. https://elducation.ru/</w:t>
      </w:r>
    </w:p>
    <w:p w:rsidR="00870D61" w:rsidRPr="00D13335" w:rsidRDefault="00870D61" w:rsidP="00870D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9. </w:t>
      </w:r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spellStart"/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ИнтернетУрок</w:t>
      </w:r>
      <w:proofErr w:type="spellEnd"/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это постоянно пополняемая коллекция уроков по основным предметам школьной программы. На сайте собраны уроки, видео, 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конспекты, тесты и тренажеры </w:t>
      </w:r>
      <w:proofErr w:type="gramStart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естественно-научного</w:t>
      </w:r>
      <w:proofErr w:type="gramEnd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гуманитарного цикла для 1-11 классов. https://interneturok.ru/</w:t>
      </w:r>
    </w:p>
    <w:p w:rsidR="00870D61" w:rsidRPr="00D13335" w:rsidRDefault="00870D61" w:rsidP="00870D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10. </w:t>
      </w:r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Издательство «Просвещение»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:rsidR="00870D61" w:rsidRPr="00D13335" w:rsidRDefault="00870D61" w:rsidP="00870D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11. </w:t>
      </w:r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«Академкнига/Учебник»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</w:t>
      </w:r>
      <w:proofErr w:type="spellStart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on-line</w:t>
      </w:r>
      <w:proofErr w:type="spellEnd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библиотека учебной литературы сайт http://akademkniga.ru/ </w:t>
      </w:r>
    </w:p>
    <w:p w:rsidR="00870D61" w:rsidRPr="00D13335" w:rsidRDefault="00870D61" w:rsidP="00870D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12. </w:t>
      </w:r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Издательство «Русское слово»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</w:t>
      </w:r>
      <w:proofErr w:type="gramStart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ф/</w:t>
      </w:r>
    </w:p>
    <w:p w:rsidR="00870D61" w:rsidRPr="00D13335" w:rsidRDefault="00870D61" w:rsidP="00870D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13. </w:t>
      </w:r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spellStart"/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Библиошкола</w:t>
      </w:r>
      <w:proofErr w:type="spellEnd"/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доступ к школьным учебникам, школьной литературе, различным </w:t>
      </w:r>
      <w:proofErr w:type="spellStart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медиаресурсам</w:t>
      </w:r>
      <w:proofErr w:type="spellEnd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, электронным версиям журналов «Семейное чтение», «</w:t>
      </w:r>
      <w:proofErr w:type="spellStart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Читайка</w:t>
      </w:r>
      <w:proofErr w:type="spellEnd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». https://biblioschool.ru/ </w:t>
      </w:r>
    </w:p>
    <w:p w:rsidR="00870D61" w:rsidRPr="00D13335" w:rsidRDefault="00870D61" w:rsidP="00870D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16. </w:t>
      </w:r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Образовательная платформа «</w:t>
      </w:r>
      <w:proofErr w:type="spellStart"/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Лекта</w:t>
      </w:r>
      <w:proofErr w:type="spellEnd"/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 - доступ к электронным версиям учебников издательств «Дрофа» и «</w:t>
      </w:r>
      <w:proofErr w:type="spellStart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</w:t>
      </w:r>
      <w:proofErr w:type="spellEnd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-Граф».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14" w:history="1">
        <w:r w:rsidRPr="00D1333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https://lecta.rosuchebnik.ru/</w:t>
        </w:r>
      </w:hyperlink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225B" w:rsidRDefault="0030225B" w:rsidP="00D1333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02580B" w:rsidRPr="00D13335" w:rsidRDefault="0002580B" w:rsidP="00D1333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Приложение 4.</w:t>
      </w:r>
    </w:p>
    <w:p w:rsidR="0002580B" w:rsidRPr="00D13335" w:rsidRDefault="0002580B" w:rsidP="00D13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Критерии оценивания учебной деятельности </w:t>
      </w:r>
      <w:proofErr w:type="gramStart"/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обучающихся</w:t>
      </w:r>
      <w:proofErr w:type="gramEnd"/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основной школы по ОДНКНР</w:t>
      </w:r>
    </w:p>
    <w:p w:rsidR="0002580B" w:rsidRPr="00D13335" w:rsidRDefault="0002580B" w:rsidP="00D133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Критерии оценки устного ответа: </w:t>
      </w:r>
    </w:p>
    <w:p w:rsidR="0002580B" w:rsidRPr="00D13335" w:rsidRDefault="0002580B" w:rsidP="00D1333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пятью баллами</w:t>
      </w: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02580B" w:rsidRPr="00D13335" w:rsidRDefault="0002580B" w:rsidP="00D1333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твердое знание материала в пределах программных требований - 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четырьмя</w:t>
      </w: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02580B" w:rsidRPr="00D13335" w:rsidRDefault="0002580B" w:rsidP="00D1333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тремя баллами</w:t>
      </w:r>
      <w:r w:rsidRPr="00D1333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2580B" w:rsidRPr="00D13335" w:rsidRDefault="0002580B" w:rsidP="00D1333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наличие в ответе школьника грубых ошибок, проявление непонимания сути, </w:t>
      </w:r>
      <w:proofErr w:type="gramStart"/>
      <w:r w:rsidRPr="00D13335">
        <w:rPr>
          <w:rFonts w:ascii="Times New Roman" w:eastAsia="Calibri" w:hAnsi="Times New Roman" w:cs="Times New Roman"/>
          <w:sz w:val="28"/>
          <w:szCs w:val="28"/>
        </w:rPr>
        <w:t>не владение</w:t>
      </w:r>
      <w:proofErr w:type="gramEnd"/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навыком оценивается отрицательно, отметкой 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«2»</w:t>
      </w:r>
      <w:r w:rsidRPr="00D1333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2580B" w:rsidRPr="00D13335" w:rsidRDefault="0002580B" w:rsidP="00D1333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отсутствие знаний, умений, навыков и элементарного прилежания влечет за собой 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единицу</w:t>
      </w: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(используется очень редко).</w:t>
      </w:r>
    </w:p>
    <w:p w:rsidR="0002580B" w:rsidRPr="00D13335" w:rsidRDefault="0002580B" w:rsidP="00D133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Критерии оценки работы на уроке: </w:t>
      </w:r>
    </w:p>
    <w:p w:rsidR="0002580B" w:rsidRPr="00D13335" w:rsidRDefault="0002580B" w:rsidP="00D1333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активное участие учащегося в процессе урока и безошибочное выполнение заданий оценивается 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пятью баллами</w:t>
      </w: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02580B" w:rsidRPr="00D13335" w:rsidRDefault="0002580B" w:rsidP="00D1333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активное участие в процессе урока с допущением каких-либо ошибок в процессе выполнения задания - 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четырьмя</w:t>
      </w: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02580B" w:rsidRPr="00D13335" w:rsidRDefault="0002580B" w:rsidP="00D1333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неуверенное участие в процессе урока и отсутствие самостоятельной активности – 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тремя баллами</w:t>
      </w:r>
      <w:r w:rsidRPr="00D1333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2580B" w:rsidRPr="00D13335" w:rsidRDefault="0002580B" w:rsidP="00D1333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полное отсутствие активности - отметка 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«2»</w:t>
      </w:r>
      <w:r w:rsidRPr="00D1333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2580B" w:rsidRPr="00D13335" w:rsidRDefault="0002580B" w:rsidP="00D133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Критерии оценки тестового задания: </w:t>
      </w:r>
    </w:p>
    <w:p w:rsidR="0002580B" w:rsidRPr="00D13335" w:rsidRDefault="0002580B" w:rsidP="00D1333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75-100% - отлично «5»; </w:t>
      </w:r>
    </w:p>
    <w:p w:rsidR="0002580B" w:rsidRPr="00D13335" w:rsidRDefault="0002580B" w:rsidP="00D1333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60-74% - хорошо «4» </w:t>
      </w:r>
    </w:p>
    <w:p w:rsidR="0002580B" w:rsidRPr="00D13335" w:rsidRDefault="0002580B" w:rsidP="00D1333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50-59% - удовлетворительно «3»;</w:t>
      </w:r>
    </w:p>
    <w:p w:rsidR="0002580B" w:rsidRPr="00D13335" w:rsidRDefault="0002580B" w:rsidP="00D1333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менее 50% - неудовлетворительно «2»;</w:t>
      </w:r>
    </w:p>
    <w:p w:rsidR="0002580B" w:rsidRPr="00D13335" w:rsidRDefault="0002580B" w:rsidP="00D133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Критерии оценки сообщения или проекта: </w:t>
      </w:r>
    </w:p>
    <w:p w:rsidR="0002580B" w:rsidRPr="00D13335" w:rsidRDefault="0002580B" w:rsidP="00D1333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пятью баллами</w:t>
      </w: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02580B" w:rsidRPr="00D13335" w:rsidRDefault="0002580B" w:rsidP="00D1333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привлечение дополнительного материала, неуверенный ответ - 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четырьмя</w:t>
      </w: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02580B" w:rsidRPr="00D13335" w:rsidRDefault="0002580B" w:rsidP="00D1333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тремя баллами</w:t>
      </w:r>
      <w:r w:rsidRPr="00D1333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2580B" w:rsidRPr="00D13335" w:rsidRDefault="0002580B" w:rsidP="00D1333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полное отсутствие работы - отметка 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«2»</w:t>
      </w:r>
      <w:r w:rsidRPr="00D1333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2580B" w:rsidRPr="00D13335" w:rsidRDefault="0002580B" w:rsidP="00D133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i/>
          <w:sz w:val="28"/>
          <w:szCs w:val="28"/>
        </w:rPr>
        <w:t>Критерии выведения четвертных и годовых оценок:</w:t>
      </w:r>
    </w:p>
    <w:p w:rsidR="0002580B" w:rsidRPr="00D13335" w:rsidRDefault="0002580B" w:rsidP="00D1333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Отметка «5»</w:t>
      </w:r>
      <w:r w:rsidRPr="00D1333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выводится при выполнении следующих требований:</w:t>
      </w:r>
    </w:p>
    <w:p w:rsidR="0002580B" w:rsidRPr="00D13335" w:rsidRDefault="0002580B" w:rsidP="00D133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lastRenderedPageBreak/>
        <w:t>- активная и правильная работа учащегося на уроке;</w:t>
      </w:r>
    </w:p>
    <w:p w:rsidR="0002580B" w:rsidRPr="00D13335" w:rsidRDefault="0002580B" w:rsidP="00D133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- выполнение дополнительных заданий в виде сообщений и проектов</w:t>
      </w:r>
    </w:p>
    <w:p w:rsidR="0002580B" w:rsidRPr="00D13335" w:rsidRDefault="0002580B" w:rsidP="00D133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- высокий уровень знания базового материала;</w:t>
      </w:r>
    </w:p>
    <w:p w:rsidR="0002580B" w:rsidRPr="00D13335" w:rsidRDefault="0002580B" w:rsidP="00D133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Отметка «4» </w:t>
      </w:r>
      <w:r w:rsidRPr="00D1333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D13335">
        <w:rPr>
          <w:rFonts w:ascii="Times New Roman" w:eastAsia="Calibri" w:hAnsi="Times New Roman" w:cs="Times New Roman"/>
          <w:sz w:val="28"/>
          <w:szCs w:val="28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:rsidR="0002580B" w:rsidRPr="00D13335" w:rsidRDefault="0002580B" w:rsidP="00D1333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Отметка «3» </w:t>
      </w:r>
      <w:r w:rsidRPr="00D13335">
        <w:rPr>
          <w:rFonts w:ascii="Times New Roman" w:eastAsia="Calibri" w:hAnsi="Times New Roman" w:cs="Times New Roman"/>
          <w:b/>
          <w:i/>
          <w:sz w:val="28"/>
          <w:szCs w:val="28"/>
        </w:rPr>
        <w:t>выводится при выполнении следующих требований:</w:t>
      </w:r>
    </w:p>
    <w:p w:rsidR="0002580B" w:rsidRPr="00D13335" w:rsidRDefault="0002580B" w:rsidP="00D133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- отсутствие самостоятельной активности на уроке;   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Система оценки результатов обучения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 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1 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 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</w:t>
      </w:r>
      <w:proofErr w:type="spell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духовно-нравственных ценностей личности, включающие традиционные ценности как опорные элементы ценностных ориентаций обучающихся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 . При этом непосредственное оценивание остаётся прерогативой образовательного учреждения с учётом обозначенных в программе предметных, личностных и </w:t>
      </w:r>
      <w:proofErr w:type="spell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метапредметных</w:t>
      </w:r>
      <w:proofErr w:type="spellEnd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результатов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02580B" w:rsidRPr="00D13335" w:rsidRDefault="0002580B" w:rsidP="00D13335">
      <w:pPr>
        <w:spacing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580B" w:rsidRPr="00D13335" w:rsidRDefault="0002580B" w:rsidP="00D13335">
      <w:pPr>
        <w:spacing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0D61" w:rsidRDefault="00870D61" w:rsidP="00D13335">
      <w:pPr>
        <w:spacing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0D61" w:rsidRDefault="00870D61" w:rsidP="00D13335">
      <w:pPr>
        <w:spacing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0D61" w:rsidRDefault="00870D61" w:rsidP="00D13335">
      <w:pPr>
        <w:spacing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0D61" w:rsidRDefault="00870D61" w:rsidP="00D13335">
      <w:pPr>
        <w:spacing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0D61" w:rsidRDefault="00870D61" w:rsidP="00D13335">
      <w:pPr>
        <w:spacing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0D61" w:rsidRDefault="00870D61" w:rsidP="00D13335">
      <w:pPr>
        <w:spacing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0D61" w:rsidRDefault="00870D61" w:rsidP="00D13335">
      <w:pPr>
        <w:spacing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580B" w:rsidRPr="00D13335" w:rsidRDefault="0002580B" w:rsidP="00D13335">
      <w:pPr>
        <w:spacing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Приложение 5.</w:t>
      </w:r>
    </w:p>
    <w:p w:rsidR="0002580B" w:rsidRPr="00D13335" w:rsidRDefault="0002580B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 xml:space="preserve">Пояснительная записка </w:t>
      </w:r>
    </w:p>
    <w:p w:rsidR="0002580B" w:rsidRPr="00D13335" w:rsidRDefault="0002580B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 xml:space="preserve">к промежуточной аттестации по учебному предмету </w:t>
      </w:r>
    </w:p>
    <w:p w:rsidR="0002580B" w:rsidRPr="00D13335" w:rsidRDefault="0002580B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 xml:space="preserve">«Основы духовно-нравственной культуры народов России» 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В соответствии с планом для учащихся 5 класса проводится в форме тестирования.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      Аттестационный материал составлен в соответствии с Федеральным государственным образовательным стандартом основного общего образования. 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i/>
          <w:sz w:val="28"/>
          <w:szCs w:val="28"/>
        </w:rPr>
        <w:t>Цель:</w:t>
      </w: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через самостоятельную деятельность учащихся систематизировать и обобщить знания по учебному предмету ОДНКНР.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Образовательные:</w:t>
      </w:r>
    </w:p>
    <w:p w:rsidR="0002580B" w:rsidRPr="00D13335" w:rsidRDefault="0002580B" w:rsidP="00D13335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Повторить теоретический материал по ОДНКНР.</w:t>
      </w:r>
    </w:p>
    <w:p w:rsidR="0002580B" w:rsidRPr="00D13335" w:rsidRDefault="0002580B" w:rsidP="00D13335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Продемонстрировать своеобразие и богатство религиозных культур народов России.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Развивающие:</w:t>
      </w:r>
    </w:p>
    <w:p w:rsidR="0002580B" w:rsidRPr="00D13335" w:rsidRDefault="0002580B" w:rsidP="00D13335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развитию мыслительных операций, коммуникативных способностей, умению аргументировано отстаивать свою точку зрения.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Воспитательные:</w:t>
      </w:r>
    </w:p>
    <w:p w:rsidR="0002580B" w:rsidRPr="00D13335" w:rsidRDefault="0002580B" w:rsidP="00D13335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толерантность и уважительное отношение к разным религиозным культурам.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Время выполнения: 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урок (45 минут).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Структура тестовой работы: 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тестовая работа состоит из двух равноценных вариантов, каждый из которых включает в себя 18 тестовых заданий двух уровней сложности. (20 баллов)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уровень –  1 - 16 задания – базовый.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уровень –  17 -18 задание – повышенный.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Задания базового уровня проверяют, как усвоены требования программы.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Оценка тестовой работы: 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За каждое верно выполненное задание базового уровня  ученик получает 1 балл.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За каждое верно выполненное задание повышенного уровня ученик получает 2 балла, за частично выполненное задание – 1 балл, если задание не выполнено или ученик не приступил к выполнению задания – 0 баллов.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Оценка качества выполнения работы: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19 –20 баллов – «5»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18-15баллов – «4»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14 – 11 баллов  - «3»</w:t>
      </w:r>
    </w:p>
    <w:p w:rsidR="0002580B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11 баллов –«2»</w:t>
      </w:r>
    </w:p>
    <w:p w:rsidR="00870D61" w:rsidRDefault="00870D61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0D61" w:rsidRPr="00D13335" w:rsidRDefault="00870D61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9571"/>
      </w:tblGrid>
      <w:tr w:rsidR="0002580B" w:rsidRPr="00D13335" w:rsidTr="00870D61">
        <w:tc>
          <w:tcPr>
            <w:tcW w:w="9571" w:type="dxa"/>
          </w:tcPr>
          <w:p w:rsidR="0002580B" w:rsidRPr="00D13335" w:rsidRDefault="0002580B" w:rsidP="00D1333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33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1-й вариант.</w:t>
            </w:r>
          </w:p>
          <w:p w:rsidR="0002580B" w:rsidRPr="00D13335" w:rsidRDefault="0002580B" w:rsidP="00D133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2580B" w:rsidRPr="00D13335" w:rsidRDefault="0002580B" w:rsidP="00D1333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33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Фамилия ________________________   Имя ______________________</w:t>
            </w:r>
          </w:p>
          <w:p w:rsidR="0002580B" w:rsidRPr="00D13335" w:rsidRDefault="0002580B" w:rsidP="00D133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Pr="00D13335">
        <w:rPr>
          <w:rFonts w:ascii="Times New Roman" w:eastAsia="Calibri" w:hAnsi="Times New Roman" w:cs="Times New Roman"/>
          <w:sz w:val="28"/>
          <w:szCs w:val="28"/>
        </w:rPr>
        <w:t>В каком году крестили Русь?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А 987                В. 988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Б. 986                Г. 989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Откуда на Русь пришло христианство? 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А. Египта                В. Византии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Б. Индии                 Г.  Китая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D13335">
        <w:rPr>
          <w:rFonts w:ascii="Times New Roman" w:eastAsia="Calibri" w:hAnsi="Times New Roman" w:cs="Times New Roman"/>
          <w:sz w:val="28"/>
          <w:szCs w:val="28"/>
        </w:rPr>
        <w:t>Кто из русских князей произнёс слова «Уклонись от зла, сотвори добро, найди мир и отгони зло»?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А. Игорь                                      В. Владимир Мономах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Б. Ярослав Мудрый                   Г.  Святослав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D13335">
        <w:rPr>
          <w:rFonts w:ascii="Times New Roman" w:eastAsia="Calibri" w:hAnsi="Times New Roman" w:cs="Times New Roman"/>
          <w:sz w:val="28"/>
          <w:szCs w:val="28"/>
        </w:rPr>
        <w:t>В каком веке на Русь напали кочевники -  монголы?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А.    </w:t>
      </w:r>
      <w:r w:rsidRPr="00D13335">
        <w:rPr>
          <w:rFonts w:ascii="Times New Roman" w:eastAsia="Calibri" w:hAnsi="Times New Roman" w:cs="Times New Roman"/>
          <w:sz w:val="28"/>
          <w:szCs w:val="28"/>
          <w:lang w:val="en-US"/>
        </w:rPr>
        <w:t>XI</w:t>
      </w: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                         В. </w:t>
      </w:r>
      <w:r w:rsidRPr="00D13335">
        <w:rPr>
          <w:rFonts w:ascii="Times New Roman" w:eastAsia="Calibri" w:hAnsi="Times New Roman" w:cs="Times New Roman"/>
          <w:sz w:val="28"/>
          <w:szCs w:val="28"/>
          <w:lang w:val="en-US"/>
        </w:rPr>
        <w:t>XII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Б.   </w:t>
      </w:r>
      <w:r w:rsidRPr="00D13335">
        <w:rPr>
          <w:rFonts w:ascii="Times New Roman" w:eastAsia="Calibri" w:hAnsi="Times New Roman" w:cs="Times New Roman"/>
          <w:sz w:val="28"/>
          <w:szCs w:val="28"/>
          <w:lang w:val="en-US"/>
        </w:rPr>
        <w:t>XIII</w:t>
      </w: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                         Г.  </w:t>
      </w:r>
      <w:r w:rsidRPr="00D13335">
        <w:rPr>
          <w:rFonts w:ascii="Times New Roman" w:eastAsia="Calibri" w:hAnsi="Times New Roman" w:cs="Times New Roman"/>
          <w:sz w:val="28"/>
          <w:szCs w:val="28"/>
          <w:lang w:val="en-US"/>
        </w:rPr>
        <w:t>X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D13335">
        <w:rPr>
          <w:rFonts w:ascii="Times New Roman" w:eastAsia="Calibri" w:hAnsi="Times New Roman" w:cs="Times New Roman"/>
          <w:sz w:val="28"/>
          <w:szCs w:val="28"/>
        </w:rPr>
        <w:t>Как переводится слово «стяжать»?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А.    самоуправление                                     В. ополчение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Б.     накопление богатства                           Г.  объединение</w:t>
      </w:r>
    </w:p>
    <w:p w:rsidR="0002580B" w:rsidRPr="00D13335" w:rsidRDefault="0002580B" w:rsidP="00D13335">
      <w:pPr>
        <w:spacing w:after="0" w:line="240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D13335">
        <w:rPr>
          <w:rFonts w:ascii="Times New Roman" w:eastAsia="Calibri" w:hAnsi="Times New Roman" w:cs="Times New Roman"/>
          <w:sz w:val="28"/>
          <w:szCs w:val="28"/>
        </w:rPr>
        <w:t>В каком году распалась Российская империя?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А.  1918   Б.  1916    В. 1917   Г. 1919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D13335">
        <w:rPr>
          <w:rFonts w:ascii="Times New Roman" w:eastAsia="Calibri" w:hAnsi="Times New Roman" w:cs="Times New Roman"/>
          <w:sz w:val="28"/>
          <w:szCs w:val="28"/>
        </w:rPr>
        <w:t>Как называлось почетное место, где православные ставили иконы?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А. красный угол                            В. «малой церковью»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Б.  домостроем                               Г. Добродетелью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>8.</w:t>
      </w: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Как называлось государство арабских племен после принятия ислама?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А. Бухарский эмират                                      В. Золотая Орда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Б. Владимиро-Суздальское княжество           Г.  Арабский халифат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</w:t>
      </w:r>
      <w:r w:rsidRPr="00D13335">
        <w:rPr>
          <w:rFonts w:ascii="Times New Roman" w:eastAsia="Calibri" w:hAnsi="Times New Roman" w:cs="Times New Roman"/>
          <w:sz w:val="28"/>
          <w:szCs w:val="28"/>
        </w:rPr>
        <w:t>Кто такой сеид?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А. </w:t>
      </w:r>
      <w:hyperlink r:id="rId15" w:tooltip="Борак-хан" w:history="1">
        <w:r w:rsidRPr="00D1333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правитель Золотой</w:t>
        </w:r>
      </w:hyperlink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Орды                           В. хан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Б. </w:t>
      </w:r>
      <w:hyperlink r:id="rId16" w:tooltip="Менгу-Тимур" w:history="1">
        <w:r w:rsidRPr="00D1333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пророк</w:t>
        </w:r>
      </w:hyperlink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Г.  глава исламского духовенства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 w:rsidRPr="00D13335">
        <w:rPr>
          <w:rFonts w:ascii="Times New Roman" w:eastAsia="Calibri" w:hAnsi="Times New Roman" w:cs="Times New Roman"/>
          <w:sz w:val="28"/>
          <w:szCs w:val="28"/>
        </w:rPr>
        <w:t>Что  принято считать важным центром мусульманского воспитания подрастающего поколения?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А. спортивную школу                             В. школу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Б. институт                                               Г. мечеть 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>11</w:t>
      </w:r>
      <w:r w:rsidRPr="00D13335">
        <w:rPr>
          <w:rFonts w:ascii="Times New Roman" w:eastAsia="Calibri" w:hAnsi="Times New Roman" w:cs="Times New Roman"/>
          <w:sz w:val="28"/>
          <w:szCs w:val="28"/>
        </w:rPr>
        <w:t>. Кого, прежде всего, почитают мусульмане?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А. отца                                                 В. сестру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Б. брата                                                Г. мать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«скрижали»?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каменные таблички, на которых записано как </w:t>
      </w:r>
      <w:proofErr w:type="gramStart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построить</w:t>
      </w:r>
      <w:proofErr w:type="gramEnd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храм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каменные таблички, на которых был </w:t>
      </w:r>
      <w:proofErr w:type="gramStart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</w:t>
      </w:r>
      <w:proofErr w:type="gramEnd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дойти из пустыни в Землю Обетованную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В.  каменные таблички данные Богом, на которых были записаны заповеди Бога еврейскому народу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Г. каменные таблички, на которых записано как </w:t>
      </w:r>
      <w:proofErr w:type="gramStart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построить</w:t>
      </w:r>
      <w:proofErr w:type="gramEnd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 год считается официальной датой признания буддизма в России?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А.1700 год                                                    В. 1741 год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Б. 1721 год                                                 Г. 1800 год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14.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</w:t>
      </w:r>
      <w:r w:rsidRPr="00D13335">
        <w:rPr>
          <w:rFonts w:ascii="Times New Roman" w:eastAsia="Calibri" w:hAnsi="Times New Roman" w:cs="Times New Roman"/>
          <w:sz w:val="28"/>
          <w:szCs w:val="28"/>
        </w:rPr>
        <w:t>акие регионы буддизм распространился из Тибета?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А. Восточная Сибирь                                 В. Западная Сибирь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Б. северные районы Азии                          Г.  Крым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15.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называется выпечка из теста, которую готовят  калмыки на Праздник тысячи лампад?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А. лодка жизни                                                     В. корабль жизни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Б.ладья</w:t>
      </w:r>
      <w:proofErr w:type="spellEnd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жизни                                                      Г. плот жизни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16.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именуется праздник Нового года у буддистов?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А. Белый день                                        В. Белый месяц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Б. Белый год                                           Г. Белая ночь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17.</w:t>
      </w:r>
      <w:r w:rsidRPr="00D13335">
        <w:rPr>
          <w:rFonts w:ascii="Times New Roman" w:eastAsia="Calibri" w:hAnsi="Times New Roman" w:cs="Times New Roman"/>
          <w:b/>
          <w:i/>
          <w:sz w:val="28"/>
          <w:szCs w:val="28"/>
        </w:rPr>
        <w:t>.*</w:t>
      </w:r>
      <w:r w:rsidRPr="00D13335">
        <w:rPr>
          <w:rFonts w:ascii="Times New Roman" w:eastAsia="Calibri" w:hAnsi="Times New Roman" w:cs="Times New Roman"/>
          <w:i/>
          <w:sz w:val="28"/>
          <w:szCs w:val="28"/>
        </w:rPr>
        <w:t xml:space="preserve">  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ламаизм?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А. самостоятельная религия бурят и тувинцев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Б. одна из поздних форм буддизма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В. самая ранняя форма буддизма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самостоятельная религия тибетцев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18.*</w:t>
      </w:r>
      <w:r w:rsidRPr="00D13335">
        <w:rPr>
          <w:rFonts w:ascii="Times New Roman" w:eastAsia="Calibri" w:hAnsi="Times New Roman" w:cs="Times New Roman"/>
          <w:sz w:val="28"/>
          <w:szCs w:val="28"/>
        </w:rPr>
        <w:t>Определите, к каким религиям относятся эти сооружения: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752" behindDoc="1" locked="0" layoutInCell="1" allowOverlap="1" wp14:anchorId="6C94957E" wp14:editId="1B37F019">
            <wp:simplePos x="0" y="0"/>
            <wp:positionH relativeFrom="column">
              <wp:posOffset>377190</wp:posOffset>
            </wp:positionH>
            <wp:positionV relativeFrom="paragraph">
              <wp:posOffset>78105</wp:posOffset>
            </wp:positionV>
            <wp:extent cx="1362075" cy="1628775"/>
            <wp:effectExtent l="19050" t="0" r="9525" b="0"/>
            <wp:wrapTight wrapText="bothSides">
              <wp:wrapPolygon edited="0">
                <wp:start x="-302" y="0"/>
                <wp:lineTo x="-302" y="21474"/>
                <wp:lineTo x="21751" y="21474"/>
                <wp:lineTo x="21751" y="0"/>
                <wp:lineTo x="-302" y="0"/>
              </wp:wrapPolygon>
            </wp:wrapTight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1333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А.</w:t>
      </w:r>
    </w:p>
    <w:p w:rsidR="0002580B" w:rsidRPr="00D13335" w:rsidRDefault="0002580B" w:rsidP="00D1333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800" behindDoc="1" locked="0" layoutInCell="1" allowOverlap="1" wp14:anchorId="4C02A328" wp14:editId="1C3A1897">
            <wp:simplePos x="0" y="0"/>
            <wp:positionH relativeFrom="column">
              <wp:posOffset>1800860</wp:posOffset>
            </wp:positionH>
            <wp:positionV relativeFrom="paragraph">
              <wp:posOffset>26670</wp:posOffset>
            </wp:positionV>
            <wp:extent cx="1657350" cy="1390650"/>
            <wp:effectExtent l="19050" t="0" r="0" b="0"/>
            <wp:wrapTight wrapText="bothSides">
              <wp:wrapPolygon edited="0">
                <wp:start x="-248" y="0"/>
                <wp:lineTo x="-248" y="21304"/>
                <wp:lineTo x="21600" y="21304"/>
                <wp:lineTo x="21600" y="0"/>
                <wp:lineTo x="-248" y="0"/>
              </wp:wrapPolygon>
            </wp:wrapTight>
            <wp:docPr id="2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13335">
        <w:rPr>
          <w:rFonts w:ascii="Times New Roman" w:eastAsia="Calibri" w:hAnsi="Times New Roman" w:cs="Times New Roman"/>
          <w:sz w:val="28"/>
          <w:szCs w:val="28"/>
        </w:rPr>
        <w:t>Б.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2580B" w:rsidRPr="00D13335" w:rsidRDefault="0002580B" w:rsidP="00D1333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                   Ислам               </w:t>
      </w:r>
    </w:p>
    <w:p w:rsidR="0002580B" w:rsidRPr="00D13335" w:rsidRDefault="0002580B" w:rsidP="00D1333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Христианство                                                       </w:t>
      </w:r>
    </w:p>
    <w:p w:rsidR="0002580B" w:rsidRPr="00D13335" w:rsidRDefault="0002580B" w:rsidP="00D13335">
      <w:pPr>
        <w:tabs>
          <w:tab w:val="left" w:pos="6330"/>
        </w:tabs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ab/>
        <w:t>Г.</w:t>
      </w:r>
    </w:p>
    <w:p w:rsidR="0002580B" w:rsidRPr="00D13335" w:rsidRDefault="0002580B" w:rsidP="00D1333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824" behindDoc="1" locked="0" layoutInCell="1" allowOverlap="1" wp14:anchorId="7BCE1146" wp14:editId="2B79A204">
            <wp:simplePos x="0" y="0"/>
            <wp:positionH relativeFrom="column">
              <wp:posOffset>4215765</wp:posOffset>
            </wp:positionH>
            <wp:positionV relativeFrom="paragraph">
              <wp:posOffset>109855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3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1333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776" behindDoc="1" locked="0" layoutInCell="1" allowOverlap="1" wp14:anchorId="74494965" wp14:editId="3A918EA5">
            <wp:simplePos x="0" y="0"/>
            <wp:positionH relativeFrom="column">
              <wp:posOffset>299085</wp:posOffset>
            </wp:positionH>
            <wp:positionV relativeFrom="paragraph">
              <wp:posOffset>35560</wp:posOffset>
            </wp:positionV>
            <wp:extent cx="1440180" cy="1571625"/>
            <wp:effectExtent l="19050" t="0" r="7620" b="0"/>
            <wp:wrapTight wrapText="bothSides">
              <wp:wrapPolygon edited="0">
                <wp:start x="-286" y="0"/>
                <wp:lineTo x="-286" y="21469"/>
                <wp:lineTo x="21714" y="21469"/>
                <wp:lineTo x="21714" y="0"/>
                <wp:lineTo x="-286" y="0"/>
              </wp:wrapPolygon>
            </wp:wrapTight>
            <wp:docPr id="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В.                                                                    </w:t>
      </w:r>
    </w:p>
    <w:p w:rsidR="0002580B" w:rsidRPr="00D13335" w:rsidRDefault="0002580B" w:rsidP="00D1333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                Буддизм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                Иудаизм        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9571"/>
      </w:tblGrid>
      <w:tr w:rsidR="0002580B" w:rsidRPr="00D13335" w:rsidTr="00870D61">
        <w:tc>
          <w:tcPr>
            <w:tcW w:w="9571" w:type="dxa"/>
          </w:tcPr>
          <w:p w:rsidR="0002580B" w:rsidRPr="00D13335" w:rsidRDefault="0002580B" w:rsidP="00D1333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33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2-й вариант.</w:t>
            </w:r>
          </w:p>
          <w:p w:rsidR="0002580B" w:rsidRPr="00D13335" w:rsidRDefault="0002580B" w:rsidP="00D1333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2580B" w:rsidRPr="00D13335" w:rsidRDefault="0002580B" w:rsidP="00D1333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33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Фамилия ________________________   Имя ______________________</w:t>
            </w:r>
          </w:p>
          <w:p w:rsidR="0002580B" w:rsidRPr="00D13335" w:rsidRDefault="0002580B" w:rsidP="00D133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 Как звали князя, который крестил Русь?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А. Игорь                В. Владимир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Б. Олег                   Г.  Святослав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В каком году наша страна и Русская Православная Церковь праздновали тысячелетие крещение Руси?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А 1987                В. 1988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Б. 1986                Г. 1989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13335">
        <w:rPr>
          <w:rFonts w:ascii="Times New Roman" w:eastAsia="Calibri" w:hAnsi="Times New Roman" w:cs="Times New Roman"/>
          <w:sz w:val="28"/>
          <w:szCs w:val="28"/>
        </w:rPr>
        <w:t>В каком произведении Владимир Мономах завещал своим детям блюсти евангельские заветы, сделав их основой своей жизни?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А. </w:t>
      </w:r>
      <w:proofErr w:type="gramStart"/>
      <w:r w:rsidRPr="00D13335">
        <w:rPr>
          <w:rFonts w:ascii="Times New Roman" w:eastAsia="Calibri" w:hAnsi="Times New Roman" w:cs="Times New Roman"/>
          <w:sz w:val="28"/>
          <w:szCs w:val="28"/>
        </w:rPr>
        <w:t>Русская</w:t>
      </w:r>
      <w:proofErr w:type="gramEnd"/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правда                    В. Правда Ярославичей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Б. Поучение детям                   Г.  Домострой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 Как стало называться государство монголов – татар?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А.    Королевство Венгрия                       В. Волжская </w:t>
      </w:r>
      <w:proofErr w:type="spellStart"/>
      <w:r w:rsidRPr="00D13335">
        <w:rPr>
          <w:rFonts w:ascii="Times New Roman" w:eastAsia="Calibri" w:hAnsi="Times New Roman" w:cs="Times New Roman"/>
          <w:sz w:val="28"/>
          <w:szCs w:val="28"/>
        </w:rPr>
        <w:t>Булгария</w:t>
      </w:r>
      <w:proofErr w:type="spellEnd"/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Б.   Золотая Орда                                       Г.  Болгарское царство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Кто выступал против </w:t>
      </w:r>
      <w:proofErr w:type="spellStart"/>
      <w:r w:rsidRPr="00D13335">
        <w:rPr>
          <w:rFonts w:ascii="Times New Roman" w:eastAsia="Calibri" w:hAnsi="Times New Roman" w:cs="Times New Roman"/>
          <w:sz w:val="28"/>
          <w:szCs w:val="28"/>
        </w:rPr>
        <w:t>нестяжателей</w:t>
      </w:r>
      <w:proofErr w:type="spellEnd"/>
      <w:r w:rsidRPr="00D13335">
        <w:rPr>
          <w:rFonts w:ascii="Times New Roman" w:eastAsia="Calibri" w:hAnsi="Times New Roman" w:cs="Times New Roman"/>
          <w:sz w:val="28"/>
          <w:szCs w:val="28"/>
        </w:rPr>
        <w:t>, считающий, что богатства Церкви нужны для того, чтобы она могла утверждать и расширять православную веру, строить храмы, бороться с теми, кто нарушает евангельские заповеди?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А.    митрополит Алексий                              В. Нил </w:t>
      </w:r>
      <w:proofErr w:type="spellStart"/>
      <w:r w:rsidRPr="00D13335">
        <w:rPr>
          <w:rFonts w:ascii="Times New Roman" w:eastAsia="Calibri" w:hAnsi="Times New Roman" w:cs="Times New Roman"/>
          <w:sz w:val="28"/>
          <w:szCs w:val="28"/>
        </w:rPr>
        <w:t>Сорский</w:t>
      </w:r>
      <w:proofErr w:type="spellEnd"/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Б.   Сергий Радонежский                               Г.  Иосиф Волоцкий</w:t>
      </w:r>
    </w:p>
    <w:p w:rsidR="0002580B" w:rsidRPr="00D13335" w:rsidRDefault="0002580B" w:rsidP="00D13335">
      <w:pPr>
        <w:spacing w:after="0" w:line="240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6.</w:t>
      </w:r>
      <w:r w:rsidRPr="00D13335">
        <w:rPr>
          <w:rFonts w:ascii="Times New Roman" w:eastAsia="Calibri" w:hAnsi="Times New Roman" w:cs="Times New Roman"/>
          <w:sz w:val="28"/>
          <w:szCs w:val="28"/>
        </w:rPr>
        <w:t>После распада Российской империи возникло новое государство, как оно</w:t>
      </w:r>
    </w:p>
    <w:p w:rsidR="0002580B" w:rsidRPr="00D13335" w:rsidRDefault="0002580B" w:rsidP="00D13335">
      <w:pPr>
        <w:spacing w:after="0" w:line="240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          называлось?</w:t>
      </w:r>
    </w:p>
    <w:p w:rsidR="0002580B" w:rsidRPr="00D13335" w:rsidRDefault="0002580B" w:rsidP="00D13335">
      <w:pPr>
        <w:spacing w:after="0" w:line="240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        А.  СНГ                                             В.  СССР</w:t>
      </w:r>
    </w:p>
    <w:p w:rsidR="0002580B" w:rsidRPr="00D13335" w:rsidRDefault="0002580B" w:rsidP="00D13335">
      <w:pPr>
        <w:spacing w:after="0" w:line="240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        Б. РСФСР                                         Г. РФ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D13335">
        <w:rPr>
          <w:rFonts w:ascii="Times New Roman" w:eastAsia="Calibri" w:hAnsi="Times New Roman" w:cs="Times New Roman"/>
          <w:sz w:val="28"/>
          <w:szCs w:val="28"/>
        </w:rPr>
        <w:t>Кто является образцом супружеской любви и верности для православных?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А. Адам и Ева                            В. княгиня Ольга и Игорь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Б.  Пётр и </w:t>
      </w:r>
      <w:proofErr w:type="spellStart"/>
      <w:r w:rsidRPr="00D13335">
        <w:rPr>
          <w:rFonts w:ascii="Times New Roman" w:eastAsia="Calibri" w:hAnsi="Times New Roman" w:cs="Times New Roman"/>
          <w:sz w:val="28"/>
          <w:szCs w:val="28"/>
        </w:rPr>
        <w:t>Феврония</w:t>
      </w:r>
      <w:proofErr w:type="spellEnd"/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                Г. Екатерина </w:t>
      </w:r>
      <w:r w:rsidRPr="00D13335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и Пётр </w:t>
      </w:r>
      <w:r w:rsidRPr="00D13335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Откуда на Русь пришло христианство? 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А. Египта                В. Византии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Б. Индии                 Г.  Китая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</w:t>
      </w:r>
      <w:r w:rsidRPr="00D13335">
        <w:rPr>
          <w:rFonts w:ascii="Times New Roman" w:eastAsia="Calibri" w:hAnsi="Times New Roman" w:cs="Times New Roman"/>
          <w:sz w:val="28"/>
          <w:szCs w:val="28"/>
        </w:rPr>
        <w:t>Что такое медресе?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А. сбор дани                                                В. религиозное учебное заведение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Б. миссионерская деятельность                Г.  монастырь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 w:rsidRPr="00D13335">
        <w:rPr>
          <w:rFonts w:ascii="Times New Roman" w:eastAsia="Calibri" w:hAnsi="Times New Roman" w:cs="Times New Roman"/>
          <w:sz w:val="28"/>
          <w:szCs w:val="28"/>
        </w:rPr>
        <w:t>Священная книга мусульман?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А. Библия                                                       В. Тора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Б. Коран                                                         Г. </w:t>
      </w:r>
      <w:proofErr w:type="spellStart"/>
      <w:r w:rsidRPr="00D13335">
        <w:rPr>
          <w:rFonts w:ascii="Times New Roman" w:eastAsia="Calibri" w:hAnsi="Times New Roman" w:cs="Times New Roman"/>
          <w:sz w:val="28"/>
          <w:szCs w:val="28"/>
        </w:rPr>
        <w:t>Трипитака</w:t>
      </w:r>
      <w:proofErr w:type="spellEnd"/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>11.</w:t>
      </w: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Кто является главой в мусульманской семье?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А. отец                                                      В. сестра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Б. брат                                                       Г. мать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12. 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такое «скрижали»?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каменные таблички, на которых записано как </w:t>
      </w:r>
      <w:proofErr w:type="gramStart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построить</w:t>
      </w:r>
      <w:proofErr w:type="gramEnd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храм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каменные таблички, на которых был </w:t>
      </w:r>
      <w:proofErr w:type="gramStart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</w:t>
      </w:r>
      <w:proofErr w:type="gramEnd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дойти из пустыни в Землю Обетованную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В.  каменные таблички данные Богом, на которых были записаны заповеди Бога еврейскому народу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каменные таблички, на которых записано как </w:t>
      </w:r>
      <w:proofErr w:type="gramStart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построить</w:t>
      </w:r>
      <w:proofErr w:type="gramEnd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 народ  России  первым принял буддизм?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А.буряты</w:t>
      </w:r>
      <w:proofErr w:type="spellEnd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В. калмыки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Б. тувинцы                                                 Г. чеченцы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14.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</w:t>
      </w:r>
      <w:r w:rsidRPr="00D13335">
        <w:rPr>
          <w:rFonts w:ascii="Times New Roman" w:eastAsia="Calibri" w:hAnsi="Times New Roman" w:cs="Times New Roman"/>
          <w:sz w:val="28"/>
          <w:szCs w:val="28"/>
        </w:rPr>
        <w:t>акие регионы буддизм распространился из Тибета?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А. Восточная Сибирь                                 В. Западная Сибирь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Б. северные районы Азии                          Г.  Крым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13335">
        <w:rPr>
          <w:rFonts w:ascii="Times New Roman" w:eastAsia="Calibri" w:hAnsi="Times New Roman" w:cs="Times New Roman"/>
          <w:sz w:val="28"/>
          <w:szCs w:val="28"/>
        </w:rPr>
        <w:t>Как называлось почетное место, где православные ставили иконы?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А. красный угол                            В. «малой церковью»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Б.  домостроем                               Г. Добродетелью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 именуется праздник у буддистов, который отмечается в конце осени – начале зимы?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А. Праздник десяти лампад                     В. Праздник тысячи лампад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Б. Праздник одной лампады                    Г. Праздник десяти лампад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17.*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называют основателем буддизма?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 </w:t>
      </w:r>
      <w:proofErr w:type="spellStart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МахавираВардхамана</w:t>
      </w:r>
      <w:proofErr w:type="spellEnd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В. Сиддхартха Гаутама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 </w:t>
      </w:r>
      <w:proofErr w:type="spellStart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Шуддходана</w:t>
      </w:r>
      <w:proofErr w:type="spellEnd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Г.  Кришна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18.*</w:t>
      </w:r>
      <w:r w:rsidRPr="00D13335">
        <w:rPr>
          <w:rFonts w:ascii="Times New Roman" w:eastAsia="Calibri" w:hAnsi="Times New Roman" w:cs="Times New Roman"/>
          <w:sz w:val="28"/>
          <w:szCs w:val="28"/>
        </w:rPr>
        <w:t>Определите, к каким религиям относятся эти сооружения: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5680" behindDoc="1" locked="0" layoutInCell="1" allowOverlap="1" wp14:anchorId="7D1A1998" wp14:editId="6D54CB43">
            <wp:simplePos x="0" y="0"/>
            <wp:positionH relativeFrom="column">
              <wp:posOffset>310515</wp:posOffset>
            </wp:positionH>
            <wp:positionV relativeFrom="paragraph">
              <wp:posOffset>123825</wp:posOffset>
            </wp:positionV>
            <wp:extent cx="1323975" cy="1581150"/>
            <wp:effectExtent l="19050" t="0" r="9525" b="0"/>
            <wp:wrapTight wrapText="bothSides">
              <wp:wrapPolygon edited="0">
                <wp:start x="-311" y="0"/>
                <wp:lineTo x="-311" y="21340"/>
                <wp:lineTo x="21755" y="21340"/>
                <wp:lineTo x="21755" y="0"/>
                <wp:lineTo x="-311" y="0"/>
              </wp:wrapPolygon>
            </wp:wrapTight>
            <wp:docPr id="5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58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Pr="00D1333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6704" behindDoc="1" locked="0" layoutInCell="1" allowOverlap="1" wp14:anchorId="6906AAAB" wp14:editId="3FCE6087">
            <wp:simplePos x="0" y="0"/>
            <wp:positionH relativeFrom="column">
              <wp:posOffset>4072890</wp:posOffset>
            </wp:positionH>
            <wp:positionV relativeFrom="paragraph">
              <wp:posOffset>33655</wp:posOffset>
            </wp:positionV>
            <wp:extent cx="1555115" cy="1304925"/>
            <wp:effectExtent l="19050" t="0" r="6985" b="0"/>
            <wp:wrapTight wrapText="bothSides">
              <wp:wrapPolygon edited="0">
                <wp:start x="-265" y="0"/>
                <wp:lineTo x="-265" y="21442"/>
                <wp:lineTo x="21697" y="21442"/>
                <wp:lineTo x="21697" y="0"/>
                <wp:lineTo x="-265" y="0"/>
              </wp:wrapPolygon>
            </wp:wrapTight>
            <wp:docPr id="6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11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В.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2580B" w:rsidRPr="00D13335" w:rsidRDefault="0002580B" w:rsidP="00D1333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Ислам               </w:t>
      </w:r>
    </w:p>
    <w:p w:rsidR="0002580B" w:rsidRPr="00D13335" w:rsidRDefault="0002580B" w:rsidP="00D1333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2580B" w:rsidRPr="00D13335" w:rsidRDefault="0002580B" w:rsidP="00D1333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Христианство </w:t>
      </w:r>
    </w:p>
    <w:p w:rsidR="0002580B" w:rsidRPr="00D13335" w:rsidRDefault="0002580B" w:rsidP="00D13335">
      <w:pPr>
        <w:tabs>
          <w:tab w:val="left" w:pos="6330"/>
        </w:tabs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1" locked="0" layoutInCell="1" allowOverlap="1" wp14:anchorId="6B59DEED" wp14:editId="71CA19AA">
            <wp:simplePos x="0" y="0"/>
            <wp:positionH relativeFrom="column">
              <wp:posOffset>4149090</wp:posOffset>
            </wp:positionH>
            <wp:positionV relativeFrom="paragraph">
              <wp:posOffset>325755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7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1333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848" behindDoc="1" locked="0" layoutInCell="1" allowOverlap="1" wp14:anchorId="71477A6D" wp14:editId="5E30A88C">
            <wp:simplePos x="0" y="0"/>
            <wp:positionH relativeFrom="column">
              <wp:posOffset>291465</wp:posOffset>
            </wp:positionH>
            <wp:positionV relativeFrom="paragraph">
              <wp:posOffset>325755</wp:posOffset>
            </wp:positionV>
            <wp:extent cx="1409700" cy="1543050"/>
            <wp:effectExtent l="19050" t="0" r="0" b="0"/>
            <wp:wrapTight wrapText="bothSides">
              <wp:wrapPolygon edited="0">
                <wp:start x="-292" y="0"/>
                <wp:lineTo x="-292" y="21333"/>
                <wp:lineTo x="21600" y="21333"/>
                <wp:lineTo x="21600" y="0"/>
                <wp:lineTo x="-292" y="0"/>
              </wp:wrapPolygon>
            </wp:wrapTight>
            <wp:docPr id="8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54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13335">
        <w:rPr>
          <w:rFonts w:ascii="Times New Roman" w:eastAsia="Calibri" w:hAnsi="Times New Roman" w:cs="Times New Roman"/>
          <w:sz w:val="28"/>
          <w:szCs w:val="28"/>
        </w:rPr>
        <w:t>Б.</w:t>
      </w:r>
      <w:r w:rsidRPr="00D13335">
        <w:rPr>
          <w:rFonts w:ascii="Times New Roman" w:eastAsia="Calibri" w:hAnsi="Times New Roman" w:cs="Times New Roman"/>
          <w:sz w:val="28"/>
          <w:szCs w:val="28"/>
        </w:rPr>
        <w:tab/>
        <w:t>Г.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Буддизм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Иудаизм</w:t>
      </w:r>
    </w:p>
    <w:p w:rsidR="0002580B" w:rsidRPr="00D13335" w:rsidRDefault="0002580B" w:rsidP="00D13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к тестовым заданиям.</w:t>
      </w: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2580B" w:rsidRPr="00D13335" w:rsidRDefault="0002580B" w:rsidP="00D133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80B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1"/>
        <w:tblpPr w:leftFromText="180" w:rightFromText="180" w:vertAnchor="page" w:horzAnchor="margin" w:tblpY="8211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3100"/>
      </w:tblGrid>
      <w:tr w:rsidR="0002580B" w:rsidRPr="00D13335" w:rsidTr="00870D61">
        <w:tc>
          <w:tcPr>
            <w:tcW w:w="3227" w:type="dxa"/>
          </w:tcPr>
          <w:p w:rsidR="0002580B" w:rsidRPr="00D13335" w:rsidRDefault="0002580B" w:rsidP="00D1333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Вариант 1.</w:t>
            </w:r>
          </w:p>
          <w:p w:rsidR="0002580B" w:rsidRPr="00D13335" w:rsidRDefault="0002580B" w:rsidP="00D1333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  <w:p w:rsidR="0002580B" w:rsidRPr="00D13335" w:rsidRDefault="0002580B" w:rsidP="00D1333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  <w:p w:rsidR="0002580B" w:rsidRPr="00D13335" w:rsidRDefault="0002580B" w:rsidP="00D1333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  <w:p w:rsidR="0002580B" w:rsidRPr="00D13335" w:rsidRDefault="0002580B" w:rsidP="00D1333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  <w:p w:rsidR="0002580B" w:rsidRPr="00D13335" w:rsidRDefault="0002580B" w:rsidP="00D1333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  <w:p w:rsidR="0002580B" w:rsidRPr="00D13335" w:rsidRDefault="0002580B" w:rsidP="00D1333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  <w:p w:rsidR="0002580B" w:rsidRPr="00D13335" w:rsidRDefault="0002580B" w:rsidP="00D1333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  <w:p w:rsidR="0002580B" w:rsidRPr="00D13335" w:rsidRDefault="0002580B" w:rsidP="00D1333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  <w:p w:rsidR="0002580B" w:rsidRPr="00D13335" w:rsidRDefault="0002580B" w:rsidP="00D1333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  <w:p w:rsidR="0002580B" w:rsidRPr="00D13335" w:rsidRDefault="0002580B" w:rsidP="00D1333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  <w:p w:rsidR="0002580B" w:rsidRPr="00D13335" w:rsidRDefault="0002580B" w:rsidP="00D1333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  <w:p w:rsidR="0002580B" w:rsidRPr="00D13335" w:rsidRDefault="0002580B" w:rsidP="00D1333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  <w:p w:rsidR="0002580B" w:rsidRPr="00D13335" w:rsidRDefault="0002580B" w:rsidP="00D1333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  <w:p w:rsidR="0002580B" w:rsidRPr="00D13335" w:rsidRDefault="0002580B" w:rsidP="00D1333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  <w:p w:rsidR="0002580B" w:rsidRPr="00D13335" w:rsidRDefault="0002580B" w:rsidP="00D1333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  <w:p w:rsidR="0002580B" w:rsidRPr="00D13335" w:rsidRDefault="0002580B" w:rsidP="00D1333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  <w:p w:rsidR="0002580B" w:rsidRPr="00D13335" w:rsidRDefault="0002580B" w:rsidP="00D1333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  <w:p w:rsidR="0002580B" w:rsidRPr="00D13335" w:rsidRDefault="0002580B" w:rsidP="00D133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17*. Б</w:t>
            </w:r>
          </w:p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92"/>
              <w:ind w:left="765" w:hanging="2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18.* А – ислам</w:t>
            </w:r>
          </w:p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92"/>
              <w:ind w:left="765" w:hanging="2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иудаизм</w:t>
            </w:r>
          </w:p>
          <w:p w:rsidR="0002580B" w:rsidRPr="00D13335" w:rsidRDefault="0002580B" w:rsidP="00D133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– христианство</w:t>
            </w:r>
          </w:p>
          <w:p w:rsidR="0002580B" w:rsidRPr="00D13335" w:rsidRDefault="0002580B" w:rsidP="00D133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Г – буддизм</w:t>
            </w:r>
          </w:p>
          <w:p w:rsidR="0002580B" w:rsidRPr="00D13335" w:rsidRDefault="0002580B" w:rsidP="00D133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00" w:type="dxa"/>
          </w:tcPr>
          <w:p w:rsidR="0002580B" w:rsidRPr="00D13335" w:rsidRDefault="0002580B" w:rsidP="00D1333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Вариант 2.</w:t>
            </w:r>
          </w:p>
          <w:p w:rsidR="0002580B" w:rsidRPr="00D13335" w:rsidRDefault="0002580B" w:rsidP="00D133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580B" w:rsidRPr="00D13335" w:rsidRDefault="0002580B" w:rsidP="00D1333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  <w:p w:rsidR="0002580B" w:rsidRPr="00D13335" w:rsidRDefault="0002580B" w:rsidP="00D1333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  <w:p w:rsidR="0002580B" w:rsidRPr="00D13335" w:rsidRDefault="0002580B" w:rsidP="00D1333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  <w:p w:rsidR="0002580B" w:rsidRPr="00D13335" w:rsidRDefault="0002580B" w:rsidP="00D1333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  <w:p w:rsidR="0002580B" w:rsidRPr="00D13335" w:rsidRDefault="0002580B" w:rsidP="00D1333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  <w:p w:rsidR="0002580B" w:rsidRPr="00D13335" w:rsidRDefault="0002580B" w:rsidP="00D1333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  <w:p w:rsidR="0002580B" w:rsidRPr="00D13335" w:rsidRDefault="0002580B" w:rsidP="00D1333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  <w:p w:rsidR="0002580B" w:rsidRPr="00D13335" w:rsidRDefault="0002580B" w:rsidP="00D1333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  <w:p w:rsidR="0002580B" w:rsidRPr="00D13335" w:rsidRDefault="0002580B" w:rsidP="00D1333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  <w:p w:rsidR="0002580B" w:rsidRPr="00D13335" w:rsidRDefault="0002580B" w:rsidP="00D1333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  <w:p w:rsidR="0002580B" w:rsidRPr="00D13335" w:rsidRDefault="0002580B" w:rsidP="00D1333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  <w:p w:rsidR="0002580B" w:rsidRPr="00D13335" w:rsidRDefault="0002580B" w:rsidP="00D1333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  <w:p w:rsidR="0002580B" w:rsidRPr="00D13335" w:rsidRDefault="0002580B" w:rsidP="00D1333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  <w:p w:rsidR="0002580B" w:rsidRPr="00D13335" w:rsidRDefault="0002580B" w:rsidP="00D1333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  <w:p w:rsidR="0002580B" w:rsidRPr="00D13335" w:rsidRDefault="0002580B" w:rsidP="00D1333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  <w:p w:rsidR="0002580B" w:rsidRPr="00D13335" w:rsidRDefault="0002580B" w:rsidP="00D1333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  <w:p w:rsidR="0002580B" w:rsidRPr="00D13335" w:rsidRDefault="0002580B" w:rsidP="00D1333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  <w:p w:rsidR="0002580B" w:rsidRPr="00D13335" w:rsidRDefault="0002580B" w:rsidP="00D13335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18.* А – ислам</w:t>
            </w:r>
          </w:p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92"/>
              <w:ind w:left="765" w:hanging="2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иудаизм</w:t>
            </w:r>
          </w:p>
          <w:p w:rsidR="0002580B" w:rsidRPr="00D13335" w:rsidRDefault="0002580B" w:rsidP="00D133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– христианство</w:t>
            </w:r>
          </w:p>
          <w:p w:rsidR="0002580B" w:rsidRPr="00D13335" w:rsidRDefault="0002580B" w:rsidP="00D133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Г – буддизм</w:t>
            </w:r>
          </w:p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92"/>
              <w:ind w:left="642" w:hanging="2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580B" w:rsidRPr="00D13335" w:rsidRDefault="0002580B" w:rsidP="00D133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80B" w:rsidRPr="00D13335" w:rsidRDefault="0002580B" w:rsidP="00D13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80B" w:rsidRDefault="0002580B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D07" w:rsidRPr="00D13335" w:rsidRDefault="00DE0D07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580B" w:rsidRPr="00D13335" w:rsidRDefault="0002580B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580B" w:rsidRPr="00D13335" w:rsidRDefault="0002580B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580B" w:rsidRPr="00D13335" w:rsidRDefault="0002580B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580B" w:rsidRPr="00D13335" w:rsidRDefault="0002580B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580B" w:rsidRPr="00D13335" w:rsidRDefault="0002580B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Контрольно-измерительные материалы</w:t>
      </w:r>
    </w:p>
    <w:p w:rsidR="0002580B" w:rsidRPr="00D13335" w:rsidRDefault="0002580B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>для проведения    промежуточной  аттестации по ОДНКНР 6 класс</w:t>
      </w:r>
    </w:p>
    <w:p w:rsidR="0002580B" w:rsidRPr="00D13335" w:rsidRDefault="0002580B" w:rsidP="00D13335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>Цель работы:</w:t>
      </w:r>
      <w:r w:rsidRPr="00D13335">
        <w:rPr>
          <w:rFonts w:ascii="Times New Roman" w:eastAsia="Calibri" w:hAnsi="Times New Roman" w:cs="Times New Roman"/>
          <w:bCs/>
          <w:sz w:val="28"/>
          <w:szCs w:val="28"/>
        </w:rPr>
        <w:t xml:space="preserve"> проверить степень освоения учебного материала </w:t>
      </w: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ОДНКНР </w:t>
      </w:r>
      <w:proofErr w:type="gram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6 класса. </w:t>
      </w:r>
    </w:p>
    <w:p w:rsidR="0002580B" w:rsidRPr="00D13335" w:rsidRDefault="0002580B" w:rsidP="00D13335">
      <w:pPr>
        <w:tabs>
          <w:tab w:val="left" w:pos="682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>Содержание работы</w:t>
      </w:r>
    </w:p>
    <w:p w:rsidR="0002580B" w:rsidRPr="00D13335" w:rsidRDefault="0002580B" w:rsidP="00D1333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мире культуры. Нравственные ценности российского народа. Религия и культура. Как сохранить духовные ценности. Твой духовный мир.</w:t>
      </w:r>
    </w:p>
    <w:p w:rsidR="0002580B" w:rsidRPr="00D13335" w:rsidRDefault="0002580B" w:rsidP="00D13335">
      <w:pPr>
        <w:shd w:val="clear" w:color="auto" w:fill="FFFFFF"/>
        <w:spacing w:after="15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Структура тестовой работы</w:t>
      </w:r>
    </w:p>
    <w:p w:rsidR="0002580B" w:rsidRPr="00D13335" w:rsidRDefault="0002580B" w:rsidP="00D1333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335">
        <w:rPr>
          <w:rFonts w:ascii="Times New Roman" w:eastAsia="Calibri" w:hAnsi="Times New Roman" w:cs="Times New Roman"/>
          <w:sz w:val="28"/>
          <w:szCs w:val="28"/>
          <w:lang w:eastAsia="ru-RU"/>
        </w:rPr>
        <w:t>Работа включает в себя один вариант. Работа состоит из 12 вопросов с вариантами ответов. На выполнение работы отводится 45 минут.</w:t>
      </w:r>
    </w:p>
    <w:p w:rsidR="0002580B" w:rsidRPr="00D13335" w:rsidRDefault="0002580B" w:rsidP="00D133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>Критерии оценивания</w:t>
      </w:r>
    </w:p>
    <w:p w:rsidR="0002580B" w:rsidRPr="00D13335" w:rsidRDefault="0002580B" w:rsidP="00D133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Максимально количество баллов за работу составляет 15. За 1, 11, 12  задания ставится 2 балла, за остальные по одному. Минимальное количество баллов для получения зачёта – 10.</w:t>
      </w:r>
    </w:p>
    <w:p w:rsidR="0002580B" w:rsidRPr="00D13335" w:rsidRDefault="0002580B" w:rsidP="00D13335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580B" w:rsidRPr="00D13335" w:rsidRDefault="0002580B" w:rsidP="00D13335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02580B" w:rsidRPr="00D13335" w:rsidRDefault="0002580B" w:rsidP="00D13335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>Тестовая работа для</w:t>
      </w:r>
      <w:r w:rsidRPr="00D13335">
        <w:rPr>
          <w:rFonts w:ascii="Times New Roman" w:eastAsia="SimSun" w:hAnsi="Times New Roman" w:cs="Times New Roman"/>
          <w:b/>
          <w:sz w:val="28"/>
          <w:szCs w:val="28"/>
        </w:rPr>
        <w:t xml:space="preserve"> прохождения промежуточной аттестации </w:t>
      </w:r>
    </w:p>
    <w:p w:rsidR="0002580B" w:rsidRPr="00D13335" w:rsidRDefault="0002580B" w:rsidP="00D13335">
      <w:pPr>
        <w:spacing w:line="240" w:lineRule="auto"/>
        <w:ind w:left="426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SimSun" w:hAnsi="Times New Roman" w:cs="Times New Roman"/>
          <w:b/>
          <w:sz w:val="28"/>
          <w:szCs w:val="28"/>
        </w:rPr>
        <w:t>по ОДНКНР 6 класс</w:t>
      </w:r>
    </w:p>
    <w:p w:rsidR="0002580B" w:rsidRPr="00D13335" w:rsidRDefault="0002580B" w:rsidP="00D13335">
      <w:pPr>
        <w:numPr>
          <w:ilvl w:val="0"/>
          <w:numId w:val="1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«Человек – носитель и творец культуры». Подберите к данному суждению иллюстрации и укажите фамилии и инициалы людей.</w:t>
      </w:r>
    </w:p>
    <w:tbl>
      <w:tblPr>
        <w:tblStyle w:val="11"/>
        <w:tblpPr w:leftFromText="180" w:rightFromText="180" w:vertAnchor="text" w:horzAnchor="page" w:tblpX="4133" w:tblpY="93"/>
        <w:tblW w:w="5670" w:type="dxa"/>
        <w:tblLook w:val="04A0" w:firstRow="1" w:lastRow="0" w:firstColumn="1" w:lastColumn="0" w:noHBand="0" w:noVBand="1"/>
      </w:tblPr>
      <w:tblGrid>
        <w:gridCol w:w="2256"/>
        <w:gridCol w:w="3414"/>
      </w:tblGrid>
      <w:tr w:rsidR="0002580B" w:rsidRPr="00D13335" w:rsidTr="00870D61">
        <w:trPr>
          <w:trHeight w:val="785"/>
        </w:trPr>
        <w:tc>
          <w:tcPr>
            <w:tcW w:w="2256" w:type="dxa"/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92"/>
              <w:ind w:hanging="280"/>
              <w:jc w:val="both"/>
              <w:rPr>
                <w:rFonts w:ascii="Times New Roman" w:eastAsia="Georgia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14" w:type="dxa"/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92"/>
              <w:ind w:hanging="280"/>
              <w:jc w:val="center"/>
              <w:rPr>
                <w:rFonts w:ascii="Times New Roman" w:eastAsia="Georgia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2580B" w:rsidRPr="00D13335" w:rsidTr="00870D61">
        <w:trPr>
          <w:trHeight w:val="785"/>
        </w:trPr>
        <w:tc>
          <w:tcPr>
            <w:tcW w:w="2256" w:type="dxa"/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92"/>
              <w:ind w:hanging="280"/>
              <w:jc w:val="both"/>
              <w:rPr>
                <w:rFonts w:ascii="Times New Roman" w:eastAsia="Georgia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414" w:type="dxa"/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92"/>
              <w:ind w:hanging="280"/>
              <w:jc w:val="center"/>
              <w:rPr>
                <w:rFonts w:ascii="Times New Roman" w:eastAsia="Georgia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02580B" w:rsidRPr="00D13335" w:rsidTr="00870D61">
        <w:tc>
          <w:tcPr>
            <w:tcW w:w="2256" w:type="dxa"/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92"/>
              <w:ind w:hanging="280"/>
              <w:jc w:val="both"/>
              <w:rPr>
                <w:rFonts w:ascii="Times New Roman" w:eastAsia="Georgia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14" w:type="dxa"/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92"/>
              <w:ind w:hanging="280"/>
              <w:jc w:val="center"/>
              <w:rPr>
                <w:rFonts w:ascii="Times New Roman" w:eastAsia="Georgia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2580B" w:rsidRPr="00D13335" w:rsidRDefault="0002580B" w:rsidP="00D13335">
      <w:pPr>
        <w:spacing w:line="240" w:lineRule="auto"/>
        <w:ind w:lef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BEF3EE" wp14:editId="37A0A89C">
            <wp:extent cx="1295400" cy="1528906"/>
            <wp:effectExtent l="0" t="0" r="0" b="0"/>
            <wp:docPr id="9" name="Рисунок 1" descr="https://i4.stat01.com/1/8957/89560594/075a3e/andrej-rublev-kopiya-starinnoj-ik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4.stat01.com/1/8957/89560594/075a3e/andrej-rublev-kopiya-starinnoj-ikony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105" cy="1532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333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9713686" wp14:editId="774581F3">
            <wp:extent cx="1188000" cy="1518742"/>
            <wp:effectExtent l="19050" t="0" r="0" b="0"/>
            <wp:docPr id="10" name="Рисунок 17" descr="https://avatars.mds.yandex.net/get-pdb/931085/26ed2561-eca9-4489-9a44-396f412405ae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pdb/931085/26ed2561-eca9-4489-9a44-396f412405ae/s1200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611" cy="1534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3335">
        <w:rPr>
          <w:rFonts w:ascii="Times New Roman" w:eastAsia="Calibri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 wp14:anchorId="40974E39" wp14:editId="07A0BFCB">
            <wp:extent cx="1000125" cy="1616869"/>
            <wp:effectExtent l="0" t="0" r="0" b="2540"/>
            <wp:docPr id="11" name="Рисунок 20" descr="http://static1.repo.aif.ru/1/b0/804006/c/5517bd4b24515b38ee95dee5401bb3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1.repo.aif.ru/1/b0/804006/c/5517bd4b24515b38ee95dee5401bb3f0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56" cy="162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80B" w:rsidRPr="00D13335" w:rsidRDefault="0002580B" w:rsidP="00D13335">
      <w:pPr>
        <w:widowControl w:val="0"/>
        <w:autoSpaceDE w:val="0"/>
        <w:autoSpaceDN w:val="0"/>
        <w:spacing w:before="92" w:after="0" w:line="240" w:lineRule="auto"/>
        <w:ind w:left="643" w:hanging="28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2. Кого считают родоначальником этики?</w:t>
      </w:r>
    </w:p>
    <w:p w:rsidR="0002580B" w:rsidRPr="00D13335" w:rsidRDefault="0002580B" w:rsidP="00D13335">
      <w:pPr>
        <w:widowControl w:val="0"/>
        <w:autoSpaceDE w:val="0"/>
        <w:autoSpaceDN w:val="0"/>
        <w:spacing w:before="92" w:after="0" w:line="240" w:lineRule="auto"/>
        <w:ind w:left="643" w:hanging="28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А) Аристофан                                               В) Аристотель</w:t>
      </w:r>
    </w:p>
    <w:p w:rsidR="0002580B" w:rsidRPr="00D13335" w:rsidRDefault="0002580B" w:rsidP="00D13335">
      <w:pPr>
        <w:widowControl w:val="0"/>
        <w:autoSpaceDE w:val="0"/>
        <w:autoSpaceDN w:val="0"/>
        <w:spacing w:before="92" w:after="0" w:line="240" w:lineRule="auto"/>
        <w:ind w:left="643" w:hanging="28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Б) Эпикур                                                       Г) Софокл</w:t>
      </w:r>
    </w:p>
    <w:p w:rsidR="0002580B" w:rsidRPr="00D13335" w:rsidRDefault="0002580B" w:rsidP="00D13335">
      <w:pPr>
        <w:widowControl w:val="0"/>
        <w:autoSpaceDE w:val="0"/>
        <w:autoSpaceDN w:val="0"/>
        <w:spacing w:before="92" w:after="0" w:line="240" w:lineRule="auto"/>
        <w:ind w:left="643" w:hanging="28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2580B" w:rsidRPr="00D13335" w:rsidRDefault="0002580B" w:rsidP="00D13335">
      <w:pPr>
        <w:tabs>
          <w:tab w:val="left" w:pos="37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>3. «</w:t>
      </w: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чужой стороне и весна не красна». О чём эта пословица?</w:t>
      </w:r>
    </w:p>
    <w:p w:rsidR="0002580B" w:rsidRPr="00D13335" w:rsidRDefault="0002580B" w:rsidP="00D13335">
      <w:pPr>
        <w:tabs>
          <w:tab w:val="left" w:pos="37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 временах года          В) о погоде в дальних странах   Б) о любви к родине</w:t>
      </w:r>
    </w:p>
    <w:p w:rsidR="0002580B" w:rsidRPr="00D13335" w:rsidRDefault="0002580B" w:rsidP="00D13335">
      <w:pPr>
        <w:tabs>
          <w:tab w:val="left" w:pos="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80B" w:rsidRPr="00D13335" w:rsidRDefault="0002580B" w:rsidP="00D13335">
      <w:pPr>
        <w:spacing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4. Имя героя, изображенного на иллюстрации.</w:t>
      </w:r>
    </w:p>
    <w:p w:rsidR="0002580B" w:rsidRPr="00D13335" w:rsidRDefault="0002580B" w:rsidP="00D13335">
      <w:pPr>
        <w:widowControl w:val="0"/>
        <w:autoSpaceDE w:val="0"/>
        <w:autoSpaceDN w:val="0"/>
        <w:spacing w:before="92" w:after="0" w:line="240" w:lineRule="auto"/>
        <w:ind w:left="643" w:hanging="28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CEA957B" wp14:editId="0E755525">
            <wp:extent cx="1654742" cy="1247775"/>
            <wp:effectExtent l="0" t="0" r="3175" b="0"/>
            <wp:docPr id="12" name="Рисунок 5" descr="hello_html_722c7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722c7432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427" cy="1254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80B" w:rsidRPr="00D13335" w:rsidRDefault="0002580B" w:rsidP="00D13335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А) Урал-батыр                    Б) </w:t>
      </w:r>
      <w:proofErr w:type="spellStart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>Вольга</w:t>
      </w:r>
      <w:proofErr w:type="spellEnd"/>
      <w:r w:rsidRPr="00D1333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В) Добрыня Никитич</w:t>
      </w:r>
    </w:p>
    <w:p w:rsidR="0002580B" w:rsidRPr="00D13335" w:rsidRDefault="0002580B" w:rsidP="00D13335">
      <w:pPr>
        <w:tabs>
          <w:tab w:val="left" w:pos="37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ab/>
        <w:t>5. «Был великим полководцем и мудрым правителем. Самая большая из заслуг его – победа над Мамаем». О ком идет речь?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А) Владимир Мономах        В) Сергий Радонежский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Б) Дмитрий Донской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>6. Главная заслуга Александра Невского?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А) победа в Ледовом побоище 5 апреля 1242 года на льду Чудского озера.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Б) победа над Мамаем.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В) в 1612 году освободил Москву от поляков.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2580B" w:rsidRPr="00D13335" w:rsidRDefault="0002580B" w:rsidP="00D13335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>7. Прочитайте сказку Константина Ушинского «Два плуга». Сделайте вывод о том, что хотел донести до нас автор. Выберите вариант ответа.</w:t>
      </w:r>
    </w:p>
    <w:p w:rsidR="0002580B" w:rsidRPr="00D13335" w:rsidRDefault="0002580B" w:rsidP="00D133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Из одного и того же куска железа и в одной и той же мастерской были сделаны два плуга. Один из них попал в руки земледельца и немедленно пошел в работу, а другой долго и совершенно бесполезно провалялся в лавке купца.</w:t>
      </w:r>
    </w:p>
    <w:p w:rsidR="0002580B" w:rsidRPr="00D13335" w:rsidRDefault="0002580B" w:rsidP="00D133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Случилось через несколько времени, что оба земляка опять встретились. Плуг, бывший у земледельца, блестел, как серебро, и был даже еще лучше, чем в то время, когда он только что вышел из мастерской; плуг же, пролежавший без всякого дела в лавке, потемнел и покрылся ржавчиной.</w:t>
      </w:r>
    </w:p>
    <w:p w:rsidR="0002580B" w:rsidRPr="00D13335" w:rsidRDefault="0002580B" w:rsidP="00D133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— Скажи, пожалуйста, отчего ты так блестишь? — спросил заржавевший плуг у своего старого знакомца.</w:t>
      </w:r>
    </w:p>
    <w:p w:rsidR="0002580B" w:rsidRPr="00D13335" w:rsidRDefault="0002580B" w:rsidP="00D133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— От труда, мой милый, — отвечал тот, — а если ты заржавел и сделался хуже, чем был, то потому, что всё это время ты пролежал на боку, ничего не делая.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А) Автор хотел показать, как правильно использовать плуг.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Б) Автор хотел показать, что нельзя хранить плуг в лавке.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В) Автор хотел показать, насколько важно трудиться и приносить пользу. Нельзя лениться и лежать на боку.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2580B" w:rsidRPr="00D13335" w:rsidRDefault="0002580B" w:rsidP="00D133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 xml:space="preserve">8. Прочитайте отрывок из статьи </w:t>
      </w:r>
      <w:r w:rsidRPr="00D13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Д.С. Лихачева «Природа, родник, Родина, просто доброта». 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Почему автор рассуждает о том, как много в русском языке слов с корнем «род»? Выберите вариант ответа.</w:t>
      </w:r>
    </w:p>
    <w:p w:rsidR="0002580B" w:rsidRPr="00D13335" w:rsidRDefault="0002580B" w:rsidP="00D133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«…Сколько в русском языке слов с корнем «род»: </w:t>
      </w:r>
      <w:r w:rsidRPr="00D133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родной, родник, родинка, народ, природа, родина… 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Слова эти как бы сами слагаются вместе! Родники 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родной природы, прирожденность родникам родной природы. Исповедь земле. Земля – это главное в природе. Земля рождающаяся, Земля урожая. И слово </w:t>
      </w:r>
      <w:r w:rsidRPr="00D133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цвет 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от </w:t>
      </w:r>
      <w:r w:rsidRPr="00D133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цветов! </w:t>
      </w:r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Цвета цветов</w:t>
      </w:r>
      <w:proofErr w:type="gramStart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>… И</w:t>
      </w:r>
      <w:proofErr w:type="gramEnd"/>
      <w:r w:rsidRPr="00D1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неба сияющий синий цвет, цвет неба, под которым зреют колосистые поля ржи (в этом слове тоже корень, связанный с ростом, урожаем, рождение, рожь – это то, что рожает земля)».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А) Важно сохранять то, что рождает природа. 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Б) Автор хочет научить </w:t>
      </w:r>
      <w:proofErr w:type="gramStart"/>
      <w:r w:rsidRPr="00D13335">
        <w:rPr>
          <w:rFonts w:ascii="Times New Roman" w:eastAsia="Calibri" w:hAnsi="Times New Roman" w:cs="Times New Roman"/>
          <w:sz w:val="28"/>
          <w:szCs w:val="28"/>
        </w:rPr>
        <w:t>правильно</w:t>
      </w:r>
      <w:proofErr w:type="gramEnd"/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 выделять в словах корни.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В) Автор рассказывает об однокоренных словах.</w:t>
      </w:r>
    </w:p>
    <w:p w:rsidR="0002580B" w:rsidRPr="00D13335" w:rsidRDefault="0002580B" w:rsidP="00D133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2580B" w:rsidRPr="00D13335" w:rsidRDefault="0002580B" w:rsidP="00D13335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>9. Рассмотрите иллюстрации и определите, к какому православному празднику относятся эти символы.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751"/>
        <w:gridCol w:w="2406"/>
        <w:gridCol w:w="2076"/>
        <w:gridCol w:w="3338"/>
      </w:tblGrid>
      <w:tr w:rsidR="0002580B" w:rsidRPr="00D13335" w:rsidTr="00870D61">
        <w:tc>
          <w:tcPr>
            <w:tcW w:w="1599" w:type="dxa"/>
          </w:tcPr>
          <w:p w:rsidR="0002580B" w:rsidRPr="00D13335" w:rsidRDefault="0002580B" w:rsidP="00D1333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6502E87" wp14:editId="0D15D2D4">
                  <wp:extent cx="975121" cy="990600"/>
                  <wp:effectExtent l="0" t="0" r="0" b="0"/>
                  <wp:docPr id="13" name="Рисунок 6" descr="https://im0-tub-ru.yandex.net/i?id=e87c7106c6e5d21c4bf527ecaa44f060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0-tub-ru.yandex.net/i?id=e87c7106c6e5d21c4bf527ecaa44f060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369" cy="1001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</w:tcPr>
          <w:p w:rsidR="0002580B" w:rsidRPr="00D13335" w:rsidRDefault="0002580B" w:rsidP="00D1333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945C411" wp14:editId="247F8ABB">
                  <wp:extent cx="1386429" cy="923925"/>
                  <wp:effectExtent l="0" t="0" r="4445" b="0"/>
                  <wp:docPr id="14" name="Рисунок 7" descr="https://cdn.pixabay.com/photo/2016/12/24/21/24/christmas-tree-1929384_12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dn.pixabay.com/photo/2016/12/24/21/24/christmas-tree-1929384_12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508" cy="939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4" w:type="dxa"/>
          </w:tcPr>
          <w:p w:rsidR="0002580B" w:rsidRPr="00D13335" w:rsidRDefault="0002580B" w:rsidP="00D1333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BF9F782" wp14:editId="4F990C52">
                  <wp:extent cx="1181100" cy="1299210"/>
                  <wp:effectExtent l="0" t="0" r="0" b="0"/>
                  <wp:docPr id="15" name="Рисунок 8" descr="https://moi-tvoi.ru/upload/iblock/photos44/product_43815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oi-tvoi.ru/upload/iblock/photos44/product_43815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511" cy="1301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9" w:type="dxa"/>
          </w:tcPr>
          <w:p w:rsidR="0002580B" w:rsidRPr="00D13335" w:rsidRDefault="0002580B" w:rsidP="00D1333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D7A7450" wp14:editId="1DCD08B1">
                  <wp:extent cx="1566404" cy="1047750"/>
                  <wp:effectExtent l="0" t="0" r="0" b="0"/>
                  <wp:docPr id="16" name="Рисунок 9" descr="http://virtuellife.v.i.pic.centerblog.net/o/a6afecf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virtuellife.v.i.pic.centerblog.net/o/a6afecf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662" cy="1062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580B" w:rsidRPr="00D13335" w:rsidRDefault="0002580B" w:rsidP="00D1333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А) Новый год           В) Благовещенье              Б) Рождество Христово</w:t>
      </w:r>
    </w:p>
    <w:p w:rsidR="0002580B" w:rsidRPr="00D13335" w:rsidRDefault="0002580B" w:rsidP="00D13335">
      <w:pPr>
        <w:spacing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r w:rsidRPr="00D13335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D1333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Сабантуй</w:t>
      </w:r>
      <w:r w:rsidRPr="00D13335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 - </w:t>
      </w:r>
      <w:r w:rsidRPr="00D1333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праздник</w:t>
      </w:r>
      <w:r w:rsidRPr="00D13335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 народов Башкирии и Татарстана в честь сбора урожая, демонстрирующий силу и ловкость башкир и татар, пропагандирующий здоровый образ жизни». Этот праздник принадлежит…</w:t>
      </w:r>
    </w:p>
    <w:p w:rsidR="0002580B" w:rsidRPr="00D13335" w:rsidRDefault="0002580B" w:rsidP="00D13335">
      <w:pPr>
        <w:spacing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1333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А) христианскому народу.              Б) мусульманскому народу.            В) буддистам.</w:t>
      </w:r>
    </w:p>
    <w:p w:rsidR="0002580B" w:rsidRPr="00D13335" w:rsidRDefault="0002580B" w:rsidP="00D13335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>11. Распределите по группам названия священных книг и основателей религий. Запишите в таблицу.</w:t>
      </w:r>
    </w:p>
    <w:p w:rsidR="0002580B" w:rsidRPr="00D13335" w:rsidRDefault="0002580B" w:rsidP="00D1333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 xml:space="preserve">Тора, Иисус Христос, Коран, Будда, Библия, Моисей, Мухаммад, </w:t>
      </w:r>
      <w:proofErr w:type="spellStart"/>
      <w:r w:rsidRPr="00D13335">
        <w:rPr>
          <w:rFonts w:ascii="Times New Roman" w:eastAsia="Calibri" w:hAnsi="Times New Roman" w:cs="Times New Roman"/>
          <w:sz w:val="28"/>
          <w:szCs w:val="28"/>
        </w:rPr>
        <w:t>Трипитака</w:t>
      </w:r>
      <w:proofErr w:type="spellEnd"/>
      <w:r w:rsidRPr="00D13335">
        <w:rPr>
          <w:rFonts w:ascii="Times New Roman" w:eastAsia="Calibri" w:hAnsi="Times New Roman" w:cs="Times New Roman"/>
          <w:sz w:val="28"/>
          <w:szCs w:val="28"/>
        </w:rPr>
        <w:t>.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2580B" w:rsidRPr="00D13335" w:rsidTr="00870D61">
        <w:tc>
          <w:tcPr>
            <w:tcW w:w="2336" w:type="dxa"/>
          </w:tcPr>
          <w:p w:rsidR="0002580B" w:rsidRPr="00D13335" w:rsidRDefault="0002580B" w:rsidP="00D1333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</w:rPr>
              <w:t>Христианство</w:t>
            </w:r>
          </w:p>
        </w:tc>
        <w:tc>
          <w:tcPr>
            <w:tcW w:w="2336" w:type="dxa"/>
          </w:tcPr>
          <w:p w:rsidR="0002580B" w:rsidRPr="00D13335" w:rsidRDefault="0002580B" w:rsidP="00D1333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</w:rPr>
              <w:t>Ислам</w:t>
            </w:r>
          </w:p>
        </w:tc>
        <w:tc>
          <w:tcPr>
            <w:tcW w:w="2336" w:type="dxa"/>
          </w:tcPr>
          <w:p w:rsidR="0002580B" w:rsidRPr="00D13335" w:rsidRDefault="0002580B" w:rsidP="00D1333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</w:rPr>
              <w:t>Буддизм</w:t>
            </w:r>
          </w:p>
        </w:tc>
        <w:tc>
          <w:tcPr>
            <w:tcW w:w="2337" w:type="dxa"/>
          </w:tcPr>
          <w:p w:rsidR="0002580B" w:rsidRPr="00D13335" w:rsidRDefault="0002580B" w:rsidP="00D1333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libri" w:hAnsi="Times New Roman" w:cs="Times New Roman"/>
                <w:sz w:val="28"/>
                <w:szCs w:val="28"/>
              </w:rPr>
              <w:t>Иудаизм</w:t>
            </w:r>
          </w:p>
        </w:tc>
      </w:tr>
      <w:tr w:rsidR="0002580B" w:rsidRPr="00D13335" w:rsidTr="00870D61">
        <w:tc>
          <w:tcPr>
            <w:tcW w:w="2336" w:type="dxa"/>
          </w:tcPr>
          <w:p w:rsidR="0002580B" w:rsidRPr="00D13335" w:rsidRDefault="0002580B" w:rsidP="00D1333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2580B" w:rsidRPr="00D13335" w:rsidRDefault="0002580B" w:rsidP="00D1333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2580B" w:rsidRPr="00D13335" w:rsidRDefault="0002580B" w:rsidP="00D1333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2580B" w:rsidRPr="00D13335" w:rsidRDefault="0002580B" w:rsidP="00D1333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02580B" w:rsidRPr="00D13335" w:rsidRDefault="0002580B" w:rsidP="00D1333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02580B" w:rsidRPr="00D13335" w:rsidRDefault="0002580B" w:rsidP="00D1333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02580B" w:rsidRPr="00D13335" w:rsidRDefault="0002580B" w:rsidP="00D1333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2580B" w:rsidRPr="00D13335" w:rsidRDefault="0002580B" w:rsidP="00D13335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>12. Определите по костюму представителей разных религий. Запишите.</w:t>
      </w:r>
    </w:p>
    <w:tbl>
      <w:tblPr>
        <w:tblStyle w:val="11"/>
        <w:tblW w:w="0" w:type="auto"/>
        <w:tblInd w:w="-572" w:type="dxa"/>
        <w:tblLook w:val="04A0" w:firstRow="1" w:lastRow="0" w:firstColumn="1" w:lastColumn="0" w:noHBand="0" w:noVBand="1"/>
      </w:tblPr>
      <w:tblGrid>
        <w:gridCol w:w="2120"/>
        <w:gridCol w:w="2382"/>
        <w:gridCol w:w="2826"/>
        <w:gridCol w:w="2815"/>
      </w:tblGrid>
      <w:tr w:rsidR="0002580B" w:rsidRPr="00D13335" w:rsidTr="00870D61">
        <w:tc>
          <w:tcPr>
            <w:tcW w:w="2122" w:type="dxa"/>
          </w:tcPr>
          <w:p w:rsidR="0002580B" w:rsidRPr="00D13335" w:rsidRDefault="0002580B" w:rsidP="00D1333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5DD329CB" wp14:editId="08F73321">
                  <wp:extent cx="1143000" cy="1714500"/>
                  <wp:effectExtent l="0" t="0" r="0" b="0"/>
                  <wp:docPr id="17" name="Рисунок 10" descr="http://www.berkeleyme.com/images/BerkeleyfashionUSA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berkeleyme.com/images/BerkeleyfashionUSA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784" cy="1715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2" w:type="dxa"/>
          </w:tcPr>
          <w:p w:rsidR="0002580B" w:rsidRPr="00D13335" w:rsidRDefault="0002580B" w:rsidP="00D1333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E713F6D" wp14:editId="299AE22F">
                  <wp:extent cx="1375954" cy="1962150"/>
                  <wp:effectExtent l="0" t="0" r="0" b="0"/>
                  <wp:docPr id="18" name="Рисунок 11" descr="http://www.thetower.org/wp-content/uploads/2013/04/DSC_47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thetower.org/wp-content/uploads/2013/04/DSC_47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80602" cy="1968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4" w:type="dxa"/>
          </w:tcPr>
          <w:p w:rsidR="0002580B" w:rsidRPr="00D13335" w:rsidRDefault="0002580B" w:rsidP="00D1333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5E3F7A5" wp14:editId="05A0553A">
                  <wp:extent cx="1657350" cy="1657350"/>
                  <wp:effectExtent l="0" t="0" r="0" b="0"/>
                  <wp:docPr id="19" name="Рисунок 12" descr="https://ae01.alicdn.com/kf/HTB1yfSwQFXXXXX7XFXXq6xXFXXXd/Buddhist-Monk-High-Quality-Satin-Robes-Shaolin-Kongfu-Uniform-Chinese-Style-Brand-Monk-Cassock-Clothes-Festi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ae01.alicdn.com/kf/HTB1yfSwQFXXXXX7XFXXq6xXFXXXd/Buddhist-Monk-High-Quality-Satin-Robes-Shaolin-Kongfu-Uniform-Chinese-Style-Brand-Monk-Cassock-Clothes-Festi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9" w:type="dxa"/>
          </w:tcPr>
          <w:p w:rsidR="0002580B" w:rsidRPr="00D13335" w:rsidRDefault="0002580B" w:rsidP="00D1333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2F25534" wp14:editId="55BBA280">
                  <wp:extent cx="1225550" cy="1838325"/>
                  <wp:effectExtent l="0" t="0" r="0" b="9525"/>
                  <wp:docPr id="20" name="Рисунок 13" descr="http://ladysnews.ru/wp-content/uploads/1026.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ladysnews.ru/wp-content/uploads/1026.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998" cy="1838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580B" w:rsidRPr="00D13335" w:rsidTr="00870D61">
        <w:tc>
          <w:tcPr>
            <w:tcW w:w="2122" w:type="dxa"/>
          </w:tcPr>
          <w:p w:rsidR="0002580B" w:rsidRPr="00D13335" w:rsidRDefault="0002580B" w:rsidP="00D1333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2580B" w:rsidRPr="00D13335" w:rsidRDefault="0002580B" w:rsidP="00D1333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2580B" w:rsidRPr="00D13335" w:rsidRDefault="0002580B" w:rsidP="00D1333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02580B" w:rsidRPr="00D13335" w:rsidRDefault="0002580B" w:rsidP="00D1333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84" w:type="dxa"/>
          </w:tcPr>
          <w:p w:rsidR="0002580B" w:rsidRPr="00D13335" w:rsidRDefault="0002580B" w:rsidP="00D1333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02580B" w:rsidRPr="00D13335" w:rsidRDefault="0002580B" w:rsidP="00D1333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2580B" w:rsidRPr="00D13335" w:rsidRDefault="0002580B" w:rsidP="00D1333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2580B" w:rsidRPr="00D13335" w:rsidRDefault="0002580B" w:rsidP="00D13335">
      <w:pPr>
        <w:spacing w:line="240" w:lineRule="auto"/>
        <w:ind w:left="114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580B" w:rsidRPr="00D13335" w:rsidRDefault="0002580B" w:rsidP="00D13335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13335">
        <w:rPr>
          <w:rFonts w:ascii="Times New Roman" w:eastAsia="Calibri" w:hAnsi="Times New Roman" w:cs="Times New Roman"/>
          <w:b/>
          <w:sz w:val="28"/>
          <w:szCs w:val="28"/>
        </w:rPr>
        <w:t>Ответы.</w:t>
      </w:r>
    </w:p>
    <w:p w:rsidR="0002580B" w:rsidRPr="00D13335" w:rsidRDefault="0002580B" w:rsidP="00D13335">
      <w:pPr>
        <w:numPr>
          <w:ilvl w:val="0"/>
          <w:numId w:val="19"/>
        </w:numPr>
        <w:spacing w:after="160" w:line="240" w:lineRule="auto"/>
        <w:contextualSpacing/>
        <w:rPr>
          <w:rFonts w:ascii="Times New Roman" w:eastAsia="Georgia" w:hAnsi="Times New Roman" w:cs="Times New Roman"/>
          <w:sz w:val="28"/>
          <w:szCs w:val="28"/>
        </w:rPr>
      </w:pPr>
      <w:r w:rsidRPr="00D13335">
        <w:rPr>
          <w:rFonts w:ascii="Times New Roman" w:eastAsia="Georgia" w:hAnsi="Times New Roman" w:cs="Times New Roman"/>
          <w:sz w:val="28"/>
          <w:szCs w:val="28"/>
        </w:rPr>
        <w:t>Андрей Рублёв, Александр Пушкин, Галина Уланова.</w:t>
      </w:r>
    </w:p>
    <w:p w:rsidR="0002580B" w:rsidRPr="00D13335" w:rsidRDefault="0002580B" w:rsidP="00D13335">
      <w:pPr>
        <w:numPr>
          <w:ilvl w:val="0"/>
          <w:numId w:val="19"/>
        </w:numPr>
        <w:spacing w:after="160" w:line="240" w:lineRule="auto"/>
        <w:contextualSpacing/>
        <w:rPr>
          <w:rFonts w:ascii="Times New Roman" w:eastAsia="Georgia" w:hAnsi="Times New Roman" w:cs="Times New Roman"/>
          <w:sz w:val="28"/>
          <w:szCs w:val="28"/>
        </w:rPr>
      </w:pPr>
      <w:r w:rsidRPr="00D13335">
        <w:rPr>
          <w:rFonts w:ascii="Times New Roman" w:eastAsia="Georgia" w:hAnsi="Times New Roman" w:cs="Times New Roman"/>
          <w:sz w:val="28"/>
          <w:szCs w:val="28"/>
        </w:rPr>
        <w:t>В</w:t>
      </w:r>
    </w:p>
    <w:p w:rsidR="0002580B" w:rsidRPr="00D13335" w:rsidRDefault="0002580B" w:rsidP="00D13335">
      <w:pPr>
        <w:numPr>
          <w:ilvl w:val="0"/>
          <w:numId w:val="19"/>
        </w:numPr>
        <w:spacing w:after="160" w:line="240" w:lineRule="auto"/>
        <w:contextualSpacing/>
        <w:rPr>
          <w:rFonts w:ascii="Times New Roman" w:eastAsia="Georgia" w:hAnsi="Times New Roman" w:cs="Times New Roman"/>
          <w:sz w:val="28"/>
          <w:szCs w:val="28"/>
        </w:rPr>
      </w:pPr>
      <w:r w:rsidRPr="00D13335">
        <w:rPr>
          <w:rFonts w:ascii="Times New Roman" w:eastAsia="Georgia" w:hAnsi="Times New Roman" w:cs="Times New Roman"/>
          <w:sz w:val="28"/>
          <w:szCs w:val="28"/>
        </w:rPr>
        <w:t>Б</w:t>
      </w:r>
    </w:p>
    <w:p w:rsidR="0002580B" w:rsidRPr="00D13335" w:rsidRDefault="0002580B" w:rsidP="00D13335">
      <w:pPr>
        <w:numPr>
          <w:ilvl w:val="0"/>
          <w:numId w:val="19"/>
        </w:numPr>
        <w:spacing w:after="160" w:line="240" w:lineRule="auto"/>
        <w:contextualSpacing/>
        <w:rPr>
          <w:rFonts w:ascii="Times New Roman" w:eastAsia="Georgia" w:hAnsi="Times New Roman" w:cs="Times New Roman"/>
          <w:sz w:val="28"/>
          <w:szCs w:val="28"/>
        </w:rPr>
      </w:pPr>
      <w:r w:rsidRPr="00D13335">
        <w:rPr>
          <w:rFonts w:ascii="Times New Roman" w:eastAsia="Georgia" w:hAnsi="Times New Roman" w:cs="Times New Roman"/>
          <w:sz w:val="28"/>
          <w:szCs w:val="28"/>
        </w:rPr>
        <w:t>А</w:t>
      </w:r>
    </w:p>
    <w:p w:rsidR="0002580B" w:rsidRPr="00D13335" w:rsidRDefault="0002580B" w:rsidP="00D13335">
      <w:pPr>
        <w:numPr>
          <w:ilvl w:val="0"/>
          <w:numId w:val="19"/>
        </w:numPr>
        <w:spacing w:after="160" w:line="240" w:lineRule="auto"/>
        <w:contextualSpacing/>
        <w:rPr>
          <w:rFonts w:ascii="Times New Roman" w:eastAsia="Georgia" w:hAnsi="Times New Roman" w:cs="Times New Roman"/>
          <w:sz w:val="28"/>
          <w:szCs w:val="28"/>
        </w:rPr>
      </w:pPr>
      <w:r w:rsidRPr="00D13335">
        <w:rPr>
          <w:rFonts w:ascii="Times New Roman" w:eastAsia="Georgia" w:hAnsi="Times New Roman" w:cs="Times New Roman"/>
          <w:sz w:val="28"/>
          <w:szCs w:val="28"/>
        </w:rPr>
        <w:t>Б</w:t>
      </w:r>
    </w:p>
    <w:p w:rsidR="0002580B" w:rsidRPr="00D13335" w:rsidRDefault="0002580B" w:rsidP="00D13335">
      <w:pPr>
        <w:numPr>
          <w:ilvl w:val="0"/>
          <w:numId w:val="19"/>
        </w:numPr>
        <w:spacing w:after="160" w:line="240" w:lineRule="auto"/>
        <w:contextualSpacing/>
        <w:rPr>
          <w:rFonts w:ascii="Times New Roman" w:eastAsia="Georgia" w:hAnsi="Times New Roman" w:cs="Times New Roman"/>
          <w:sz w:val="28"/>
          <w:szCs w:val="28"/>
        </w:rPr>
      </w:pPr>
      <w:r w:rsidRPr="00D13335">
        <w:rPr>
          <w:rFonts w:ascii="Times New Roman" w:eastAsia="Georgia" w:hAnsi="Times New Roman" w:cs="Times New Roman"/>
          <w:sz w:val="28"/>
          <w:szCs w:val="28"/>
        </w:rPr>
        <w:t>А</w:t>
      </w:r>
    </w:p>
    <w:p w:rsidR="0002580B" w:rsidRPr="00D13335" w:rsidRDefault="0002580B" w:rsidP="00D13335">
      <w:pPr>
        <w:numPr>
          <w:ilvl w:val="0"/>
          <w:numId w:val="19"/>
        </w:numPr>
        <w:spacing w:after="160" w:line="240" w:lineRule="auto"/>
        <w:contextualSpacing/>
        <w:rPr>
          <w:rFonts w:ascii="Times New Roman" w:eastAsia="Georgia" w:hAnsi="Times New Roman" w:cs="Times New Roman"/>
          <w:sz w:val="28"/>
          <w:szCs w:val="28"/>
        </w:rPr>
      </w:pPr>
      <w:r w:rsidRPr="00D13335">
        <w:rPr>
          <w:rFonts w:ascii="Times New Roman" w:eastAsia="Georgia" w:hAnsi="Times New Roman" w:cs="Times New Roman"/>
          <w:sz w:val="28"/>
          <w:szCs w:val="28"/>
        </w:rPr>
        <w:t>В</w:t>
      </w:r>
    </w:p>
    <w:p w:rsidR="0002580B" w:rsidRPr="00D13335" w:rsidRDefault="0002580B" w:rsidP="00D13335">
      <w:pPr>
        <w:numPr>
          <w:ilvl w:val="0"/>
          <w:numId w:val="19"/>
        </w:numPr>
        <w:spacing w:after="160" w:line="240" w:lineRule="auto"/>
        <w:contextualSpacing/>
        <w:rPr>
          <w:rFonts w:ascii="Times New Roman" w:eastAsia="Georgia" w:hAnsi="Times New Roman" w:cs="Times New Roman"/>
          <w:sz w:val="28"/>
          <w:szCs w:val="28"/>
        </w:rPr>
      </w:pPr>
      <w:r w:rsidRPr="00D13335">
        <w:rPr>
          <w:rFonts w:ascii="Times New Roman" w:eastAsia="Georgia" w:hAnsi="Times New Roman" w:cs="Times New Roman"/>
          <w:sz w:val="28"/>
          <w:szCs w:val="28"/>
        </w:rPr>
        <w:t>А</w:t>
      </w:r>
    </w:p>
    <w:p w:rsidR="0002580B" w:rsidRPr="00D13335" w:rsidRDefault="0002580B" w:rsidP="00D13335">
      <w:pPr>
        <w:numPr>
          <w:ilvl w:val="0"/>
          <w:numId w:val="19"/>
        </w:numPr>
        <w:spacing w:after="160" w:line="240" w:lineRule="auto"/>
        <w:contextualSpacing/>
        <w:rPr>
          <w:rFonts w:ascii="Times New Roman" w:eastAsia="Georgia" w:hAnsi="Times New Roman" w:cs="Times New Roman"/>
          <w:sz w:val="28"/>
          <w:szCs w:val="28"/>
        </w:rPr>
      </w:pPr>
      <w:r w:rsidRPr="00D13335">
        <w:rPr>
          <w:rFonts w:ascii="Times New Roman" w:eastAsia="Georgia" w:hAnsi="Times New Roman" w:cs="Times New Roman"/>
          <w:sz w:val="28"/>
          <w:szCs w:val="28"/>
        </w:rPr>
        <w:t>Б</w:t>
      </w:r>
    </w:p>
    <w:p w:rsidR="0002580B" w:rsidRPr="00D13335" w:rsidRDefault="0002580B" w:rsidP="00D13335">
      <w:pPr>
        <w:numPr>
          <w:ilvl w:val="0"/>
          <w:numId w:val="19"/>
        </w:numPr>
        <w:spacing w:after="160" w:line="240" w:lineRule="auto"/>
        <w:contextualSpacing/>
        <w:rPr>
          <w:rFonts w:ascii="Times New Roman" w:eastAsia="Georgia" w:hAnsi="Times New Roman" w:cs="Times New Roman"/>
          <w:sz w:val="28"/>
          <w:szCs w:val="28"/>
        </w:rPr>
      </w:pPr>
      <w:r w:rsidRPr="00D13335">
        <w:rPr>
          <w:rFonts w:ascii="Times New Roman" w:eastAsia="Georgia" w:hAnsi="Times New Roman" w:cs="Times New Roman"/>
          <w:sz w:val="28"/>
          <w:szCs w:val="28"/>
        </w:rPr>
        <w:t>Б</w:t>
      </w:r>
    </w:p>
    <w:p w:rsidR="0002580B" w:rsidRPr="00D13335" w:rsidRDefault="0002580B" w:rsidP="00D13335">
      <w:pPr>
        <w:spacing w:after="16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11.</w:t>
      </w:r>
    </w:p>
    <w:tbl>
      <w:tblPr>
        <w:tblStyle w:val="11"/>
        <w:tblW w:w="0" w:type="auto"/>
        <w:jc w:val="center"/>
        <w:tblInd w:w="-529" w:type="dxa"/>
        <w:tblLook w:val="04A0" w:firstRow="1" w:lastRow="0" w:firstColumn="1" w:lastColumn="0" w:noHBand="0" w:noVBand="1"/>
      </w:tblPr>
      <w:tblGrid>
        <w:gridCol w:w="2764"/>
        <w:gridCol w:w="2152"/>
        <w:gridCol w:w="1834"/>
        <w:gridCol w:w="2676"/>
      </w:tblGrid>
      <w:tr w:rsidR="0002580B" w:rsidRPr="00D13335" w:rsidTr="00870D61">
        <w:trPr>
          <w:jc w:val="center"/>
        </w:trPr>
        <w:tc>
          <w:tcPr>
            <w:tcW w:w="2764" w:type="dxa"/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92"/>
              <w:ind w:hanging="280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Georgia" w:hAnsi="Times New Roman" w:cs="Times New Roman"/>
                <w:sz w:val="28"/>
                <w:szCs w:val="28"/>
              </w:rPr>
              <w:t>Христианство</w:t>
            </w:r>
          </w:p>
        </w:tc>
        <w:tc>
          <w:tcPr>
            <w:tcW w:w="2152" w:type="dxa"/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92"/>
              <w:ind w:hanging="280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Georgia" w:hAnsi="Times New Roman" w:cs="Times New Roman"/>
                <w:sz w:val="28"/>
                <w:szCs w:val="28"/>
              </w:rPr>
              <w:t>Ислам</w:t>
            </w:r>
          </w:p>
        </w:tc>
        <w:tc>
          <w:tcPr>
            <w:tcW w:w="1834" w:type="dxa"/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92"/>
              <w:ind w:hanging="280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Georgia" w:hAnsi="Times New Roman" w:cs="Times New Roman"/>
                <w:sz w:val="28"/>
                <w:szCs w:val="28"/>
              </w:rPr>
              <w:t>Буддизм</w:t>
            </w:r>
          </w:p>
        </w:tc>
        <w:tc>
          <w:tcPr>
            <w:tcW w:w="2676" w:type="dxa"/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92"/>
              <w:ind w:hanging="280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Georgia" w:hAnsi="Times New Roman" w:cs="Times New Roman"/>
                <w:sz w:val="28"/>
                <w:szCs w:val="28"/>
              </w:rPr>
              <w:t>Иудаизм</w:t>
            </w:r>
          </w:p>
        </w:tc>
      </w:tr>
      <w:tr w:rsidR="0002580B" w:rsidRPr="00D13335" w:rsidTr="00870D61">
        <w:trPr>
          <w:jc w:val="center"/>
        </w:trPr>
        <w:tc>
          <w:tcPr>
            <w:tcW w:w="2764" w:type="dxa"/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92"/>
              <w:ind w:hanging="280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Georgia" w:hAnsi="Times New Roman" w:cs="Times New Roman"/>
                <w:sz w:val="28"/>
                <w:szCs w:val="28"/>
              </w:rPr>
              <w:t>Иисус Христос</w:t>
            </w:r>
          </w:p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92"/>
              <w:ind w:hanging="280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Georgia" w:hAnsi="Times New Roman" w:cs="Times New Roman"/>
                <w:sz w:val="28"/>
                <w:szCs w:val="28"/>
              </w:rPr>
              <w:t>Библия</w:t>
            </w:r>
          </w:p>
        </w:tc>
        <w:tc>
          <w:tcPr>
            <w:tcW w:w="2152" w:type="dxa"/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92"/>
              <w:ind w:hanging="280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Georgia" w:hAnsi="Times New Roman" w:cs="Times New Roman"/>
                <w:sz w:val="28"/>
                <w:szCs w:val="28"/>
              </w:rPr>
              <w:t>Коран</w:t>
            </w:r>
          </w:p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92"/>
              <w:ind w:hanging="280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Georgia" w:hAnsi="Times New Roman" w:cs="Times New Roman"/>
                <w:sz w:val="28"/>
                <w:szCs w:val="28"/>
              </w:rPr>
              <w:t>Мухаммад</w:t>
            </w:r>
          </w:p>
        </w:tc>
        <w:tc>
          <w:tcPr>
            <w:tcW w:w="1834" w:type="dxa"/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92"/>
              <w:ind w:hanging="280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proofErr w:type="spellStart"/>
            <w:r w:rsidRPr="00D13335">
              <w:rPr>
                <w:rFonts w:ascii="Times New Roman" w:eastAsia="Georgia" w:hAnsi="Times New Roman" w:cs="Times New Roman"/>
                <w:sz w:val="28"/>
                <w:szCs w:val="28"/>
              </w:rPr>
              <w:t>Трипитака</w:t>
            </w:r>
            <w:proofErr w:type="spellEnd"/>
          </w:p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92"/>
              <w:ind w:hanging="280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Georgia" w:hAnsi="Times New Roman" w:cs="Times New Roman"/>
                <w:sz w:val="28"/>
                <w:szCs w:val="28"/>
              </w:rPr>
              <w:t>Будда</w:t>
            </w:r>
          </w:p>
        </w:tc>
        <w:tc>
          <w:tcPr>
            <w:tcW w:w="2676" w:type="dxa"/>
          </w:tcPr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92"/>
              <w:ind w:hanging="280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Georgia" w:hAnsi="Times New Roman" w:cs="Times New Roman"/>
                <w:sz w:val="28"/>
                <w:szCs w:val="28"/>
              </w:rPr>
              <w:t>Моисей</w:t>
            </w:r>
          </w:p>
          <w:p w:rsidR="0002580B" w:rsidRPr="00D13335" w:rsidRDefault="0002580B" w:rsidP="00D13335">
            <w:pPr>
              <w:widowControl w:val="0"/>
              <w:autoSpaceDE w:val="0"/>
              <w:autoSpaceDN w:val="0"/>
              <w:spacing w:before="92"/>
              <w:ind w:hanging="280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D13335">
              <w:rPr>
                <w:rFonts w:ascii="Times New Roman" w:eastAsia="Georgia" w:hAnsi="Times New Roman" w:cs="Times New Roman"/>
                <w:sz w:val="28"/>
                <w:szCs w:val="28"/>
              </w:rPr>
              <w:t>Тора</w:t>
            </w:r>
          </w:p>
        </w:tc>
      </w:tr>
    </w:tbl>
    <w:p w:rsidR="0002580B" w:rsidRPr="00D13335" w:rsidRDefault="0002580B" w:rsidP="00D13335">
      <w:pPr>
        <w:widowControl w:val="0"/>
        <w:autoSpaceDE w:val="0"/>
        <w:autoSpaceDN w:val="0"/>
        <w:spacing w:before="92" w:after="0" w:line="240" w:lineRule="auto"/>
        <w:ind w:left="642" w:hanging="280"/>
        <w:rPr>
          <w:rFonts w:ascii="Times New Roman" w:eastAsia="Georgia" w:hAnsi="Times New Roman" w:cs="Times New Roman"/>
          <w:sz w:val="28"/>
          <w:szCs w:val="28"/>
        </w:rPr>
      </w:pPr>
    </w:p>
    <w:p w:rsidR="0002580B" w:rsidRPr="00D13335" w:rsidRDefault="0002580B" w:rsidP="00D13335">
      <w:pPr>
        <w:spacing w:after="16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13335">
        <w:rPr>
          <w:rFonts w:ascii="Times New Roman" w:eastAsia="Calibri" w:hAnsi="Times New Roman" w:cs="Times New Roman"/>
          <w:sz w:val="28"/>
          <w:szCs w:val="28"/>
        </w:rPr>
        <w:t>12.Мусульманин, еврей, буддист, христианин.</w:t>
      </w:r>
    </w:p>
    <w:p w:rsidR="0002580B" w:rsidRPr="00D13335" w:rsidRDefault="0002580B" w:rsidP="00D13335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580B" w:rsidRPr="00D13335" w:rsidRDefault="0002580B" w:rsidP="00D13335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580B" w:rsidRPr="00D13335" w:rsidRDefault="0002580B" w:rsidP="00D13335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580B" w:rsidRPr="00D13335" w:rsidRDefault="0002580B" w:rsidP="00D13335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580B" w:rsidRPr="00D13335" w:rsidRDefault="0002580B" w:rsidP="00D13335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4578" w:rsidRPr="00D13335" w:rsidRDefault="00064578" w:rsidP="00D1333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64578" w:rsidRPr="00D13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D09"/>
    <w:rsid w:val="0002580B"/>
    <w:rsid w:val="00064578"/>
    <w:rsid w:val="00207D09"/>
    <w:rsid w:val="0030225B"/>
    <w:rsid w:val="00716D11"/>
    <w:rsid w:val="00870D61"/>
    <w:rsid w:val="008E2EF4"/>
    <w:rsid w:val="00C315B1"/>
    <w:rsid w:val="00CA47A9"/>
    <w:rsid w:val="00D13335"/>
    <w:rsid w:val="00DE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16D11"/>
    <w:pPr>
      <w:widowControl w:val="0"/>
      <w:autoSpaceDE w:val="0"/>
      <w:autoSpaceDN w:val="0"/>
      <w:spacing w:after="0" w:line="240" w:lineRule="auto"/>
      <w:ind w:left="1772" w:right="1786"/>
      <w:jc w:val="center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58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025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2580B"/>
    <w:rPr>
      <w:b/>
      <w:bCs/>
    </w:rPr>
  </w:style>
  <w:style w:type="paragraph" w:styleId="a5">
    <w:name w:val="Body Text"/>
    <w:basedOn w:val="a"/>
    <w:link w:val="a6"/>
    <w:uiPriority w:val="1"/>
    <w:qFormat/>
    <w:rsid w:val="0002580B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02580B"/>
    <w:rPr>
      <w:rFonts w:ascii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7"/>
    <w:uiPriority w:val="39"/>
    <w:rsid w:val="0002580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rsid w:val="0002580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02580B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02580B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0">
    <w:name w:val="Заголовок 11"/>
    <w:basedOn w:val="a"/>
    <w:uiPriority w:val="1"/>
    <w:qFormat/>
    <w:rsid w:val="0002580B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02580B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02580B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02580B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0258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02580B"/>
    <w:pPr>
      <w:spacing w:after="0" w:line="240" w:lineRule="auto"/>
    </w:pPr>
  </w:style>
  <w:style w:type="paragraph" w:customStyle="1" w:styleId="c0">
    <w:name w:val="c0"/>
    <w:basedOn w:val="a"/>
    <w:rsid w:val="00025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2580B"/>
  </w:style>
  <w:style w:type="character" w:customStyle="1" w:styleId="c4">
    <w:name w:val="c4"/>
    <w:basedOn w:val="a0"/>
    <w:rsid w:val="0002580B"/>
  </w:style>
  <w:style w:type="paragraph" w:styleId="ab">
    <w:name w:val="Balloon Text"/>
    <w:basedOn w:val="a"/>
    <w:link w:val="ac"/>
    <w:uiPriority w:val="99"/>
    <w:semiHidden/>
    <w:unhideWhenUsed/>
    <w:rsid w:val="00025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2580B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025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2580B"/>
  </w:style>
  <w:style w:type="paragraph" w:styleId="af">
    <w:name w:val="footer"/>
    <w:basedOn w:val="a"/>
    <w:link w:val="af0"/>
    <w:uiPriority w:val="99"/>
    <w:unhideWhenUsed/>
    <w:rsid w:val="00025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2580B"/>
  </w:style>
  <w:style w:type="table" w:styleId="a7">
    <w:name w:val="Table Grid"/>
    <w:basedOn w:val="a1"/>
    <w:uiPriority w:val="59"/>
    <w:rsid w:val="00025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716D11"/>
    <w:rPr>
      <w:rFonts w:ascii="Times New Roman" w:eastAsia="Times New Roman" w:hAnsi="Times New Roman" w:cs="Times New Roman"/>
      <w:b/>
      <w:bCs/>
      <w:sz w:val="31"/>
      <w:szCs w:val="3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16D11"/>
    <w:pPr>
      <w:widowControl w:val="0"/>
      <w:autoSpaceDE w:val="0"/>
      <w:autoSpaceDN w:val="0"/>
      <w:spacing w:after="0" w:line="240" w:lineRule="auto"/>
      <w:ind w:left="1772" w:right="1786"/>
      <w:jc w:val="center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58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025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2580B"/>
    <w:rPr>
      <w:b/>
      <w:bCs/>
    </w:rPr>
  </w:style>
  <w:style w:type="paragraph" w:styleId="a5">
    <w:name w:val="Body Text"/>
    <w:basedOn w:val="a"/>
    <w:link w:val="a6"/>
    <w:uiPriority w:val="1"/>
    <w:qFormat/>
    <w:rsid w:val="0002580B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02580B"/>
    <w:rPr>
      <w:rFonts w:ascii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7"/>
    <w:uiPriority w:val="39"/>
    <w:rsid w:val="0002580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rsid w:val="0002580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02580B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02580B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0">
    <w:name w:val="Заголовок 11"/>
    <w:basedOn w:val="a"/>
    <w:uiPriority w:val="1"/>
    <w:qFormat/>
    <w:rsid w:val="0002580B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02580B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02580B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02580B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0258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02580B"/>
    <w:pPr>
      <w:spacing w:after="0" w:line="240" w:lineRule="auto"/>
    </w:pPr>
  </w:style>
  <w:style w:type="paragraph" w:customStyle="1" w:styleId="c0">
    <w:name w:val="c0"/>
    <w:basedOn w:val="a"/>
    <w:rsid w:val="00025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2580B"/>
  </w:style>
  <w:style w:type="character" w:customStyle="1" w:styleId="c4">
    <w:name w:val="c4"/>
    <w:basedOn w:val="a0"/>
    <w:rsid w:val="0002580B"/>
  </w:style>
  <w:style w:type="paragraph" w:styleId="ab">
    <w:name w:val="Balloon Text"/>
    <w:basedOn w:val="a"/>
    <w:link w:val="ac"/>
    <w:uiPriority w:val="99"/>
    <w:semiHidden/>
    <w:unhideWhenUsed/>
    <w:rsid w:val="00025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2580B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025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2580B"/>
  </w:style>
  <w:style w:type="paragraph" w:styleId="af">
    <w:name w:val="footer"/>
    <w:basedOn w:val="a"/>
    <w:link w:val="af0"/>
    <w:uiPriority w:val="99"/>
    <w:unhideWhenUsed/>
    <w:rsid w:val="00025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2580B"/>
  </w:style>
  <w:style w:type="table" w:styleId="a7">
    <w:name w:val="Table Grid"/>
    <w:basedOn w:val="a1"/>
    <w:uiPriority w:val="59"/>
    <w:rsid w:val="00025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716D11"/>
    <w:rPr>
      <w:rFonts w:ascii="Times New Roman" w:eastAsia="Times New Roman" w:hAnsi="Times New Roman" w:cs="Times New Roman"/>
      <w:b/>
      <w:bCs/>
      <w:sz w:val="31"/>
      <w:szCs w:val="3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u.sirius.online/" TargetMode="External"/><Relationship Id="rId18" Type="http://schemas.openxmlformats.org/officeDocument/2006/relationships/image" Target="media/image3.jpeg"/><Relationship Id="rId26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image" Target="media/image6.jpeg"/><Relationship Id="rId34" Type="http://schemas.openxmlformats.org/officeDocument/2006/relationships/theme" Target="theme/theme1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foxford.ru/about" TargetMode="External"/><Relationship Id="rId17" Type="http://schemas.openxmlformats.org/officeDocument/2006/relationships/image" Target="media/image2.jpeg"/><Relationship Id="rId25" Type="http://schemas.openxmlformats.org/officeDocument/2006/relationships/image" Target="media/image10.jpe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C%D0%B5%D0%BD%D0%B3%D1%83-%D0%A2%D0%B8%D0%BC%D1%83%D1%80" TargetMode="External"/><Relationship Id="rId20" Type="http://schemas.openxmlformats.org/officeDocument/2006/relationships/image" Target="media/image5.jpeg"/><Relationship Id="rId29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ob-edu.ru/" TargetMode="External"/><Relationship Id="rId24" Type="http://schemas.openxmlformats.org/officeDocument/2006/relationships/image" Target="media/image9.jpeg"/><Relationship Id="rId32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1%D0%BE%D1%80%D0%B0%D0%BA-%D1%85%D0%B0%D0%BD" TargetMode="External"/><Relationship Id="rId23" Type="http://schemas.openxmlformats.org/officeDocument/2006/relationships/image" Target="media/image8.jpeg"/><Relationship Id="rId28" Type="http://schemas.openxmlformats.org/officeDocument/2006/relationships/image" Target="media/image13.jpeg"/><Relationship Id="rId10" Type="http://schemas.openxmlformats.org/officeDocument/2006/relationships/hyperlink" Target="https://www.yaklass.ru/" TargetMode="External"/><Relationship Id="rId19" Type="http://schemas.openxmlformats.org/officeDocument/2006/relationships/image" Target="media/image4.jpeg"/><Relationship Id="rId31" Type="http://schemas.openxmlformats.org/officeDocument/2006/relationships/image" Target="media/image16.jpeg"/><Relationship Id="rId4" Type="http://schemas.openxmlformats.org/officeDocument/2006/relationships/settings" Target="settings.xml"/><Relationship Id="rId9" Type="http://schemas.openxmlformats.org/officeDocument/2006/relationships/hyperlink" Target="https://education.yandex.ru/home/" TargetMode="External"/><Relationship Id="rId14" Type="http://schemas.openxmlformats.org/officeDocument/2006/relationships/hyperlink" Target="https://lecta.rosuchebnik.ru/" TargetMode="External"/><Relationship Id="rId22" Type="http://schemas.openxmlformats.org/officeDocument/2006/relationships/image" Target="media/image7.jpeg"/><Relationship Id="rId27" Type="http://schemas.openxmlformats.org/officeDocument/2006/relationships/image" Target="media/image12.jpeg"/><Relationship Id="rId30" Type="http://schemas.openxmlformats.org/officeDocument/2006/relationships/image" Target="media/image15.jpeg"/><Relationship Id="rId8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47</Pages>
  <Words>12002</Words>
  <Characters>68415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80257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Home</cp:lastModifiedBy>
  <cp:revision>2</cp:revision>
  <cp:lastPrinted>2024-09-17T05:18:00Z</cp:lastPrinted>
  <dcterms:created xsi:type="dcterms:W3CDTF">2024-09-17T11:01:00Z</dcterms:created>
  <dcterms:modified xsi:type="dcterms:W3CDTF">2024-09-17T11:01:00Z</dcterms:modified>
</cp:coreProperties>
</file>